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CCEC" w14:textId="77777777" w:rsidR="00A00DD7" w:rsidRDefault="00A00DD7" w:rsidP="00EB287D">
      <w:pPr>
        <w:pStyle w:val="Tytu"/>
        <w:spacing w:line="276" w:lineRule="auto"/>
        <w:rPr>
          <w:rFonts w:ascii="Arial" w:hAnsi="Arial" w:cs="Arial"/>
          <w:spacing w:val="60"/>
          <w:sz w:val="40"/>
          <w:szCs w:val="40"/>
        </w:rPr>
      </w:pPr>
    </w:p>
    <w:p w14:paraId="7FBF54D8" w14:textId="77777777" w:rsidR="00A00DD7" w:rsidRDefault="00A00DD7" w:rsidP="00EB287D">
      <w:pPr>
        <w:pStyle w:val="Tytu"/>
        <w:spacing w:line="276" w:lineRule="auto"/>
        <w:rPr>
          <w:rFonts w:ascii="Arial" w:hAnsi="Arial" w:cs="Arial"/>
          <w:spacing w:val="60"/>
          <w:sz w:val="40"/>
          <w:szCs w:val="40"/>
        </w:rPr>
      </w:pPr>
    </w:p>
    <w:p w14:paraId="6A26DDE0"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701ABA81"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4C71E8CA" w14:textId="77777777"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AF17C9">
        <w:rPr>
          <w:rFonts w:ascii="Arial" w:eastAsia="Times New Roman" w:hAnsi="Arial" w:cs="Arial"/>
          <w:b/>
          <w:bCs/>
          <w:sz w:val="24"/>
          <w:szCs w:val="24"/>
          <w:lang w:eastAsia="pl-PL"/>
        </w:rPr>
        <w:t>SIEMIEŃ</w:t>
      </w:r>
    </w:p>
    <w:p w14:paraId="48FC65DF" w14:textId="77777777" w:rsidR="00AF17C9" w:rsidRPr="00751079" w:rsidRDefault="00AF17C9" w:rsidP="00EB287D">
      <w:pPr>
        <w:spacing w:line="276" w:lineRule="auto"/>
        <w:jc w:val="center"/>
        <w:rPr>
          <w:rFonts w:ascii="Arial" w:hAnsi="Arial" w:cs="Arial"/>
        </w:rPr>
      </w:pPr>
    </w:p>
    <w:p w14:paraId="15DD09B6" w14:textId="77777777"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podstawowym bez negocjacji, </w:t>
      </w:r>
      <w:r w:rsidR="001F44CC" w:rsidRPr="00751079">
        <w:rPr>
          <w:rFonts w:ascii="Arial" w:hAnsi="Arial" w:cs="Arial"/>
          <w:b w:val="0"/>
          <w:sz w:val="24"/>
          <w:szCs w:val="24"/>
        </w:rPr>
        <w:t>o którym mowa w art. 275 pkt 1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AF17C9">
        <w:rPr>
          <w:rFonts w:ascii="Arial" w:hAnsi="Arial" w:cs="Arial"/>
          <w:b w:val="0"/>
          <w:sz w:val="24"/>
          <w:szCs w:val="24"/>
        </w:rPr>
        <w:t>3</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AF17C9">
        <w:rPr>
          <w:rFonts w:ascii="Arial" w:hAnsi="Arial" w:cs="Arial"/>
          <w:b w:val="0"/>
          <w:sz w:val="24"/>
          <w:szCs w:val="24"/>
        </w:rPr>
        <w:t>605</w:t>
      </w:r>
      <w:r w:rsidR="001F44CC" w:rsidRPr="00751079">
        <w:rPr>
          <w:rFonts w:ascii="Arial" w:hAnsi="Arial" w:cs="Arial"/>
          <w:b w:val="0"/>
          <w:sz w:val="24"/>
          <w:szCs w:val="24"/>
        </w:rPr>
        <w:t xml:space="preserve"> ze zm.),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w:t>
      </w:r>
      <w:proofErr w:type="spellStart"/>
      <w:r w:rsidR="001F44CC" w:rsidRPr="00751079">
        <w:rPr>
          <w:rFonts w:ascii="Arial" w:hAnsi="Arial" w:cs="Arial"/>
          <w:b w:val="0"/>
          <w:sz w:val="24"/>
          <w:szCs w:val="24"/>
        </w:rPr>
        <w:t>Pzp</w:t>
      </w:r>
      <w:proofErr w:type="spellEnd"/>
      <w:r w:rsidR="001F44CC" w:rsidRPr="00751079">
        <w:rPr>
          <w:rFonts w:ascii="Arial" w:hAnsi="Arial" w:cs="Arial"/>
          <w:b w:val="0"/>
          <w:sz w:val="24"/>
          <w:szCs w:val="24"/>
        </w:rPr>
        <w:t xml:space="preserve">, </w:t>
      </w:r>
      <w:r w:rsidRPr="00751079">
        <w:rPr>
          <w:rFonts w:ascii="Arial" w:hAnsi="Arial" w:cs="Arial"/>
          <w:b w:val="0"/>
          <w:sz w:val="24"/>
          <w:szCs w:val="24"/>
        </w:rPr>
        <w:t xml:space="preserve">o wartości zamówienia nieprzekraczającej progów unijnych, o których mowa w art. 3ustawy </w:t>
      </w:r>
      <w:proofErr w:type="spellStart"/>
      <w:r w:rsidRPr="00751079">
        <w:rPr>
          <w:rFonts w:ascii="Arial" w:hAnsi="Arial" w:cs="Arial"/>
          <w:b w:val="0"/>
          <w:sz w:val="24"/>
          <w:szCs w:val="24"/>
        </w:rPr>
        <w:t>Pzp</w:t>
      </w:r>
      <w:proofErr w:type="spellEnd"/>
      <w:r w:rsidRPr="00751079">
        <w:rPr>
          <w:rFonts w:ascii="Arial" w:hAnsi="Arial" w:cs="Arial"/>
          <w:b w:val="0"/>
          <w:sz w:val="24"/>
          <w:szCs w:val="24"/>
        </w:rPr>
        <w:t xml:space="preserve">, na realizację </w:t>
      </w:r>
      <w:r w:rsidR="001F44CC" w:rsidRPr="00751079">
        <w:rPr>
          <w:rFonts w:ascii="Arial" w:hAnsi="Arial" w:cs="Arial"/>
          <w:b w:val="0"/>
          <w:sz w:val="24"/>
          <w:szCs w:val="24"/>
        </w:rPr>
        <w:t>zamówienia (</w:t>
      </w:r>
      <w:r w:rsidR="00BA4E2A" w:rsidRPr="00751079">
        <w:rPr>
          <w:rFonts w:ascii="Arial" w:hAnsi="Arial" w:cs="Arial"/>
          <w:b w:val="0"/>
          <w:sz w:val="24"/>
          <w:szCs w:val="24"/>
        </w:rPr>
        <w:t>roboty budowlanej</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5BCA3B98" w14:textId="77777777" w:rsidR="00DF5664" w:rsidRPr="00751079" w:rsidRDefault="00DF5664" w:rsidP="00EB287D">
      <w:pPr>
        <w:spacing w:line="276" w:lineRule="auto"/>
        <w:jc w:val="center"/>
        <w:rPr>
          <w:rFonts w:ascii="Arial" w:hAnsi="Arial" w:cs="Arial"/>
          <w:b/>
          <w:i/>
          <w:sz w:val="36"/>
          <w:szCs w:val="36"/>
          <w:highlight w:val="yellow"/>
        </w:rPr>
      </w:pPr>
    </w:p>
    <w:p w14:paraId="785D240F" w14:textId="77777777" w:rsidR="000850B7" w:rsidRPr="00751079" w:rsidRDefault="00C54997" w:rsidP="00C54997">
      <w:pPr>
        <w:spacing w:line="276" w:lineRule="auto"/>
        <w:jc w:val="center"/>
        <w:rPr>
          <w:rFonts w:ascii="Arial" w:hAnsi="Arial" w:cs="Arial"/>
          <w:b/>
          <w:i/>
          <w:sz w:val="36"/>
          <w:szCs w:val="36"/>
        </w:rPr>
      </w:pPr>
      <w:bookmarkStart w:id="0" w:name="_Hlk125207798"/>
      <w:r w:rsidRPr="00C54997">
        <w:rPr>
          <w:rFonts w:ascii="Arial" w:hAnsi="Arial" w:cs="Arial"/>
          <w:b/>
          <w:i/>
          <w:sz w:val="36"/>
          <w:szCs w:val="36"/>
        </w:rPr>
        <w:t>Przebudowa i modernizacja dróg na terenie gminy Siemień - Etap I</w:t>
      </w:r>
      <w:r w:rsidR="00F04079">
        <w:rPr>
          <w:rFonts w:ascii="Arial" w:hAnsi="Arial" w:cs="Arial"/>
          <w:b/>
          <w:i/>
          <w:sz w:val="36"/>
          <w:szCs w:val="36"/>
        </w:rPr>
        <w:t>I</w:t>
      </w:r>
    </w:p>
    <w:bookmarkEnd w:id="0"/>
    <w:p w14:paraId="283D5E98" w14:textId="77777777" w:rsidR="00DB6D64" w:rsidRDefault="00DB6D64" w:rsidP="00EB287D">
      <w:pPr>
        <w:spacing w:line="276" w:lineRule="auto"/>
        <w:jc w:val="center"/>
        <w:rPr>
          <w:rFonts w:ascii="Arial" w:hAnsi="Arial" w:cs="Arial"/>
          <w:bCs/>
          <w:i/>
          <w:sz w:val="24"/>
          <w:szCs w:val="24"/>
        </w:rPr>
      </w:pPr>
    </w:p>
    <w:p w14:paraId="5562AC88" w14:textId="672E13D7"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DB6D64">
        <w:rPr>
          <w:rFonts w:ascii="Arial" w:hAnsi="Arial" w:cs="Arial"/>
          <w:bCs/>
          <w:i/>
          <w:sz w:val="24"/>
          <w:szCs w:val="24"/>
        </w:rPr>
        <w:t xml:space="preserve">(znak sprawy: </w:t>
      </w:r>
      <w:r w:rsidR="00F04079">
        <w:rPr>
          <w:rFonts w:ascii="Arial" w:hAnsi="Arial" w:cs="Arial"/>
          <w:i/>
          <w:sz w:val="24"/>
          <w:szCs w:val="24"/>
        </w:rPr>
        <w:t>ZP.271.04</w:t>
      </w:r>
      <w:r w:rsidR="00845DD9" w:rsidRPr="00845DD9">
        <w:rPr>
          <w:rFonts w:ascii="Arial" w:hAnsi="Arial" w:cs="Arial"/>
          <w:i/>
          <w:sz w:val="24"/>
          <w:szCs w:val="24"/>
        </w:rPr>
        <w:t>.2024</w:t>
      </w:r>
      <w:r w:rsidRPr="00DB6D64">
        <w:rPr>
          <w:rStyle w:val="Pogrubienie"/>
          <w:rFonts w:ascii="Arial" w:hAnsi="Arial" w:cs="Arial"/>
          <w:b w:val="0"/>
          <w:color w:val="000000"/>
          <w:sz w:val="24"/>
          <w:szCs w:val="24"/>
          <w:shd w:val="clear" w:color="auto" w:fill="FFFFFF"/>
        </w:rPr>
        <w:t>)</w:t>
      </w:r>
    </w:p>
    <w:p w14:paraId="4581C9E7" w14:textId="77777777" w:rsidR="00DB6D64" w:rsidRPr="00DB6D64" w:rsidRDefault="00DB6D64" w:rsidP="00EB287D">
      <w:pPr>
        <w:spacing w:line="276" w:lineRule="auto"/>
        <w:jc w:val="center"/>
        <w:rPr>
          <w:rFonts w:ascii="Arial" w:hAnsi="Arial" w:cs="Arial"/>
          <w:bCs/>
          <w:i/>
          <w:sz w:val="24"/>
          <w:szCs w:val="24"/>
        </w:rPr>
      </w:pPr>
    </w:p>
    <w:p w14:paraId="1F2B7D5C"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6274EF1D" w14:textId="77777777" w:rsidR="00DB6D64" w:rsidRPr="00C54997" w:rsidRDefault="00DB6D64" w:rsidP="00A00DD7">
      <w:pPr>
        <w:pStyle w:val="Akapitzlist"/>
        <w:shd w:val="clear" w:color="auto" w:fill="FFFFFF"/>
        <w:spacing w:after="0" w:line="240" w:lineRule="auto"/>
        <w:ind w:left="284"/>
        <w:rPr>
          <w:rFonts w:cstheme="minorHAnsi"/>
          <w:sz w:val="24"/>
          <w:szCs w:val="24"/>
          <w:highlight w:val="yellow"/>
        </w:rPr>
      </w:pPr>
    </w:p>
    <w:p w14:paraId="3B060A52" w14:textId="77777777" w:rsidR="00A00DD7" w:rsidRPr="00475370" w:rsidRDefault="00A00DD7" w:rsidP="00A00DD7">
      <w:pPr>
        <w:pStyle w:val="Akapitzlist"/>
        <w:numPr>
          <w:ilvl w:val="0"/>
          <w:numId w:val="48"/>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14:paraId="71C6BD02" w14:textId="77777777" w:rsidR="00A00DD7" w:rsidRPr="00475370" w:rsidRDefault="00A00DD7" w:rsidP="00A00DD7">
      <w:pPr>
        <w:pStyle w:val="Akapitzlist"/>
        <w:numPr>
          <w:ilvl w:val="0"/>
          <w:numId w:val="48"/>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704DF208" w14:textId="77777777" w:rsidR="00A00DD7" w:rsidRPr="00475370" w:rsidRDefault="00A00DD7" w:rsidP="00A00DD7">
      <w:pPr>
        <w:pStyle w:val="Akapitzlist"/>
        <w:numPr>
          <w:ilvl w:val="0"/>
          <w:numId w:val="48"/>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794B03EE" w14:textId="77777777" w:rsidR="00A00DD7" w:rsidRPr="00475370" w:rsidRDefault="00A00DD7" w:rsidP="00A00DD7">
      <w:pPr>
        <w:pStyle w:val="Akapitzlist"/>
        <w:numPr>
          <w:ilvl w:val="0"/>
          <w:numId w:val="48"/>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14:paraId="4DE2B85F" w14:textId="77777777" w:rsidR="00A00DD7" w:rsidRPr="00475370" w:rsidRDefault="00A00DD7" w:rsidP="00A00DD7">
      <w:pPr>
        <w:pStyle w:val="Akapitzlist"/>
        <w:numPr>
          <w:ilvl w:val="0"/>
          <w:numId w:val="48"/>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proofErr w:type="spellStart"/>
      <w:r>
        <w:fldChar w:fldCharType="begin"/>
      </w:r>
      <w:r>
        <w:instrText>HYPERLINK "https://ugsiemien.bip.lubelskie.pl/index.php?id=80"</w:instrText>
      </w:r>
      <w:r>
        <w:fldChar w:fldCharType="separate"/>
      </w:r>
      <w:r w:rsidRPr="00475370">
        <w:rPr>
          <w:rStyle w:val="Hipercze"/>
          <w:rFonts w:ascii="Arial" w:hAnsi="Arial" w:cs="Arial"/>
          <w:b/>
          <w:lang w:eastAsia="pl-PL"/>
        </w:rPr>
        <w:t>https</w:t>
      </w:r>
      <w:proofErr w:type="spellEnd"/>
      <w:r w:rsidRPr="00475370">
        <w:rPr>
          <w:rStyle w:val="Hipercze"/>
          <w:rFonts w:ascii="Arial" w:hAnsi="Arial" w:cs="Arial"/>
          <w:b/>
          <w:lang w:eastAsia="pl-PL"/>
        </w:rPr>
        <w:t>://ugsiemien.bip.lubelskie.pl/</w:t>
      </w:r>
      <w:proofErr w:type="spellStart"/>
      <w:r w:rsidRPr="00475370">
        <w:rPr>
          <w:rStyle w:val="Hipercze"/>
          <w:rFonts w:ascii="Arial" w:hAnsi="Arial" w:cs="Arial"/>
          <w:b/>
          <w:lang w:eastAsia="pl-PL"/>
        </w:rPr>
        <w:t>index.php?id</w:t>
      </w:r>
      <w:proofErr w:type="spellEnd"/>
      <w:r w:rsidRPr="00475370">
        <w:rPr>
          <w:rStyle w:val="Hipercze"/>
          <w:rFonts w:ascii="Arial" w:hAnsi="Arial" w:cs="Arial"/>
          <w:b/>
          <w:lang w:eastAsia="pl-PL"/>
        </w:rPr>
        <w:t>=80</w:t>
      </w:r>
      <w:r>
        <w:rPr>
          <w:rStyle w:val="Hipercze"/>
          <w:rFonts w:ascii="Arial" w:hAnsi="Arial" w:cs="Arial"/>
          <w:b/>
          <w:lang w:eastAsia="pl-PL"/>
        </w:rPr>
        <w:fldChar w:fldCharType="end"/>
      </w:r>
    </w:p>
    <w:p w14:paraId="0DC7F88B" w14:textId="51EFF2D8" w:rsidR="00A00DD7" w:rsidRPr="00475370" w:rsidRDefault="00A00DD7" w:rsidP="00A00DD7">
      <w:pPr>
        <w:pStyle w:val="Akapitzlist"/>
        <w:numPr>
          <w:ilvl w:val="0"/>
          <w:numId w:val="48"/>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9" w:history="1">
        <w:r w:rsidR="00285F37" w:rsidRPr="00285F37">
          <w:rPr>
            <w:rStyle w:val="Hipercze"/>
            <w:rFonts w:ascii="Arial" w:hAnsi="Arial" w:cs="Arial"/>
            <w:b/>
            <w:lang w:eastAsia="pl-PL"/>
          </w:rPr>
          <w:t>https://ezamowienia.gov.pl/mp-client/tenders/ocds-148610-b249cc24-1d04-11ef-a7c1-72acb4a2af8f</w:t>
        </w:r>
      </w:hyperlink>
      <w:r w:rsidR="00285F37">
        <w:rPr>
          <w:rFonts w:ascii="Arial" w:hAnsi="Arial" w:cs="Arial"/>
          <w:bCs/>
          <w:lang w:eastAsia="pl-PL"/>
        </w:rPr>
        <w:t xml:space="preserve"> </w:t>
      </w:r>
    </w:p>
    <w:p w14:paraId="4B96B2C7" w14:textId="6A7C4633" w:rsidR="00DB6D64" w:rsidRPr="00AF17C9" w:rsidRDefault="00A00DD7" w:rsidP="00AF17C9">
      <w:pPr>
        <w:pStyle w:val="Akapitzlist"/>
        <w:numPr>
          <w:ilvl w:val="0"/>
          <w:numId w:val="48"/>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285F37">
        <w:rPr>
          <w:rFonts w:ascii="Arial" w:eastAsia="Arial" w:hAnsi="Arial" w:cs="Arial"/>
          <w:bCs/>
        </w:rPr>
        <w:t xml:space="preserve"> </w:t>
      </w:r>
      <w:r w:rsidR="00285F37" w:rsidRPr="00285F37">
        <w:rPr>
          <w:rFonts w:ascii="Arial" w:eastAsia="Arial" w:hAnsi="Arial" w:cs="Arial"/>
          <w:bCs/>
        </w:rPr>
        <w:t>ocds-148610-b249cc24-1d04-11ef-a7c1-72acb4a2af8f</w:t>
      </w:r>
      <w:r w:rsidR="00285F37">
        <w:rPr>
          <w:rFonts w:ascii="Arial" w:eastAsia="Arial" w:hAnsi="Arial" w:cs="Arial"/>
          <w:bCs/>
        </w:rPr>
        <w:t xml:space="preserve"> </w:t>
      </w:r>
    </w:p>
    <w:p w14:paraId="6F5564AA" w14:textId="77777777" w:rsidR="00B42429" w:rsidRPr="001976A8" w:rsidRDefault="00B42429" w:rsidP="00EB287D">
      <w:pPr>
        <w:spacing w:line="276" w:lineRule="auto"/>
        <w:rPr>
          <w:rFonts w:ascii="Arial" w:hAnsi="Arial" w:cs="Arial"/>
          <w:highlight w:val="yellow"/>
          <w:lang w:eastAsia="pl-PL"/>
        </w:rPr>
      </w:pPr>
    </w:p>
    <w:p w14:paraId="3A03CEEF"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TRYB UDZIELENIA ZAMÓWIENIA</w:t>
      </w:r>
    </w:p>
    <w:p w14:paraId="3F26865C"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43FD419A"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65CA840A"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25385E55"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7E87AF87" w14:textId="77777777" w:rsidR="00BD4360" w:rsidRPr="00DB6D64" w:rsidRDefault="00BD4360">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bookmarkStart w:id="1" w:name="_Hlk66702480"/>
      <w:r w:rsidRPr="00DB6D64">
        <w:rPr>
          <w:rFonts w:ascii="Arial" w:hAnsi="Arial" w:cs="Arial"/>
        </w:rPr>
        <w:t>Przedmiotem zamówienia jest realizacja zadania inwestycyjnego pn. „</w:t>
      </w:r>
      <w:r w:rsidR="00C54997" w:rsidRPr="00C54997">
        <w:rPr>
          <w:rFonts w:ascii="Arial" w:hAnsi="Arial" w:cs="Arial"/>
        </w:rPr>
        <w:t xml:space="preserve">Przebudowa i modernizacja dróg na terenie gminy Siemień - Etap </w:t>
      </w:r>
      <w:r w:rsidR="00E265BD">
        <w:rPr>
          <w:rFonts w:ascii="Arial" w:hAnsi="Arial" w:cs="Arial"/>
        </w:rPr>
        <w:t>I</w:t>
      </w:r>
      <w:r w:rsidR="00C54997" w:rsidRPr="00C54997">
        <w:rPr>
          <w:rFonts w:ascii="Arial" w:hAnsi="Arial" w:cs="Arial"/>
        </w:rPr>
        <w:t>I</w:t>
      </w:r>
      <w:r w:rsidRPr="00DB6D64">
        <w:rPr>
          <w:rFonts w:ascii="Arial" w:hAnsi="Arial" w:cs="Arial"/>
        </w:rPr>
        <w:t>”.</w:t>
      </w:r>
    </w:p>
    <w:p w14:paraId="3665C747" w14:textId="77777777" w:rsidR="009D3D46" w:rsidRPr="00C54997" w:rsidRDefault="00BD4360" w:rsidP="00C54997">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bookmarkStart w:id="2" w:name="_Hlk125273061"/>
      <w:r w:rsidRPr="00DB6D64">
        <w:rPr>
          <w:rFonts w:ascii="Arial" w:hAnsi="Arial" w:cs="Arial"/>
        </w:rPr>
        <w:t>Zamówienie jest realizowane w ramach Programu Rządowy Fundusz Polski Ład: Program Inwestycji Strategicznych pn. „</w:t>
      </w:r>
      <w:r w:rsidR="00C54997" w:rsidRPr="00C54997">
        <w:rPr>
          <w:rFonts w:ascii="Arial" w:hAnsi="Arial" w:cs="Arial"/>
        </w:rPr>
        <w:t xml:space="preserve">Przebudowa i modernizacja dróg na terenie gminy Siemień - Etap </w:t>
      </w:r>
      <w:r w:rsidR="00E265BD">
        <w:rPr>
          <w:rFonts w:ascii="Arial" w:hAnsi="Arial" w:cs="Arial"/>
        </w:rPr>
        <w:t>I</w:t>
      </w:r>
      <w:r w:rsidR="00C54997" w:rsidRPr="00C54997">
        <w:rPr>
          <w:rFonts w:ascii="Arial" w:hAnsi="Arial" w:cs="Arial"/>
        </w:rPr>
        <w:t>I</w:t>
      </w:r>
      <w:r w:rsidRPr="00DB6D64">
        <w:rPr>
          <w:rFonts w:ascii="Arial" w:hAnsi="Arial" w:cs="Arial"/>
        </w:rPr>
        <w:t>”</w:t>
      </w:r>
      <w:bookmarkEnd w:id="2"/>
      <w:r w:rsidR="00C54997">
        <w:rPr>
          <w:rFonts w:ascii="Arial" w:hAnsi="Arial" w:cs="Arial"/>
        </w:rPr>
        <w:t xml:space="preserve">. </w:t>
      </w:r>
      <w:r w:rsidR="00C54997" w:rsidRPr="00C54997">
        <w:rPr>
          <w:rFonts w:ascii="Arial" w:hAnsi="Arial" w:cs="Arial"/>
        </w:rPr>
        <w:t xml:space="preserve">Projekt zakłada przebudowę i modernizację (remonty) odcinków dróg na terenie gminy Siemień. Realizacja projektu usprawni połączenie komunikacyjne z drogami wyższej kategorii a co za tym idzie instytucjami społecznymi, obiektami użyteczności publicznej oraz zakładami pracy. Realizacja inwestycji wpłynie na ujednolicenie oraz usprawnienie dostępności komunikacyjnej i transportowej obszaru objętego zadaniem, w tym także podniesienie poziomu bezpieczeństwa, skrócenie czasu dojazdu i łatwiejszego dostępu mieszkańców gminy Siemień do miejsc pracy, służby zdrowia, szkolnictwa, instytucji kultury, </w:t>
      </w:r>
      <w:r w:rsidR="00A00DD7" w:rsidRPr="00C54997">
        <w:rPr>
          <w:rFonts w:ascii="Arial" w:hAnsi="Arial" w:cs="Arial"/>
        </w:rPr>
        <w:t>itp.</w:t>
      </w:r>
      <w:r w:rsidR="00C54997" w:rsidRPr="00C54997">
        <w:rPr>
          <w:rFonts w:ascii="Arial" w:hAnsi="Arial" w:cs="Arial"/>
        </w:rPr>
        <w:t xml:space="preserve"> Wykonanie przebudowy i remontu dróg objętych projektem pozwoli na usunięcie pogłębiających się barier komunikacyjnych dla mieszkańców obszaru, oraz w bezpośredni sposób przyczyni się do rozwoju potencjału turystycznego i społeczno- gospodarczego gminy Siemień.</w:t>
      </w:r>
    </w:p>
    <w:p w14:paraId="799AC495" w14:textId="77777777" w:rsidR="004D4576" w:rsidRDefault="004D4576">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r>
        <w:rPr>
          <w:rFonts w:ascii="Arial" w:hAnsi="Arial" w:cs="Arial"/>
        </w:rPr>
        <w:t>Zakres robót:</w:t>
      </w:r>
    </w:p>
    <w:p w14:paraId="41748782" w14:textId="77777777" w:rsidR="00C45C56" w:rsidRDefault="00AF17C9" w:rsidP="00D81D0E">
      <w:pPr>
        <w:pStyle w:val="Akapitzlist"/>
        <w:numPr>
          <w:ilvl w:val="1"/>
          <w:numId w:val="1"/>
        </w:numPr>
        <w:overflowPunct w:val="0"/>
        <w:autoSpaceDE w:val="0"/>
        <w:autoSpaceDN w:val="0"/>
        <w:adjustRightInd w:val="0"/>
        <w:spacing w:after="0" w:line="276" w:lineRule="auto"/>
        <w:jc w:val="both"/>
        <w:textAlignment w:val="baseline"/>
        <w:rPr>
          <w:rFonts w:ascii="Arial" w:hAnsi="Arial" w:cs="Arial"/>
        </w:rPr>
      </w:pPr>
      <w:r w:rsidRPr="00AF17C9">
        <w:rPr>
          <w:rFonts w:ascii="Arial" w:hAnsi="Arial" w:cs="Arial"/>
          <w:u w:val="single"/>
        </w:rPr>
        <w:t>Zakres podstawowy zamówienia</w:t>
      </w:r>
      <w:r w:rsidRPr="00AF17C9">
        <w:rPr>
          <w:rFonts w:ascii="Arial" w:hAnsi="Arial" w:cs="Arial"/>
        </w:rPr>
        <w:t xml:space="preserve"> Zamówienie obejmuje wykonanie robót budowlanych w zakresie</w:t>
      </w:r>
      <w:r w:rsidR="00C45C56">
        <w:rPr>
          <w:rFonts w:ascii="Arial" w:hAnsi="Arial" w:cs="Arial"/>
        </w:rPr>
        <w:t>:</w:t>
      </w:r>
    </w:p>
    <w:p w14:paraId="2E7F57FA"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 xml:space="preserve">przebudowy drogi gminnej </w:t>
      </w:r>
      <w:r w:rsidR="007B4FA4">
        <w:rPr>
          <w:rFonts w:ascii="Arial" w:hAnsi="Arial" w:cs="Arial"/>
        </w:rPr>
        <w:t xml:space="preserve">nr </w:t>
      </w:r>
      <w:r w:rsidRPr="00D81D0E">
        <w:rPr>
          <w:rFonts w:ascii="Arial" w:hAnsi="Arial" w:cs="Arial"/>
        </w:rPr>
        <w:t>10395</w:t>
      </w:r>
      <w:r w:rsidR="002E3CAF">
        <w:rPr>
          <w:rFonts w:ascii="Arial" w:hAnsi="Arial" w:cs="Arial"/>
        </w:rPr>
        <w:t>6</w:t>
      </w:r>
      <w:r w:rsidR="00E232D9">
        <w:rPr>
          <w:rFonts w:ascii="Arial" w:hAnsi="Arial" w:cs="Arial"/>
        </w:rPr>
        <w:t>L</w:t>
      </w:r>
      <w:r w:rsidR="002E3CAF">
        <w:rPr>
          <w:rFonts w:ascii="Arial" w:hAnsi="Arial" w:cs="Arial"/>
        </w:rPr>
        <w:t xml:space="preserve"> na </w:t>
      </w:r>
      <w:proofErr w:type="gramStart"/>
      <w:r w:rsidR="002E3CAF">
        <w:rPr>
          <w:rFonts w:ascii="Arial" w:hAnsi="Arial" w:cs="Arial"/>
        </w:rPr>
        <w:t>odcinku  od</w:t>
      </w:r>
      <w:proofErr w:type="gramEnd"/>
      <w:r w:rsidR="002E3CAF">
        <w:rPr>
          <w:rFonts w:ascii="Arial" w:hAnsi="Arial" w:cs="Arial"/>
        </w:rPr>
        <w:t xml:space="preserve"> km 0+177,62 do km 0+277,62 i drogi gminnej nr 103700L od km 0+165,35 do km 0+265,35 </w:t>
      </w:r>
      <w:r w:rsidRPr="00D81D0E">
        <w:rPr>
          <w:rFonts w:ascii="Arial" w:hAnsi="Arial" w:cs="Arial"/>
        </w:rPr>
        <w:t xml:space="preserve">w miejscowości </w:t>
      </w:r>
      <w:r w:rsidR="002E3CAF">
        <w:rPr>
          <w:rFonts w:ascii="Arial" w:hAnsi="Arial" w:cs="Arial"/>
        </w:rPr>
        <w:t>Żminne</w:t>
      </w:r>
      <w:r w:rsidRPr="00D81D0E">
        <w:rPr>
          <w:rFonts w:ascii="Arial" w:hAnsi="Arial" w:cs="Arial"/>
        </w:rPr>
        <w:t xml:space="preserve"> wg założonego lokalnie </w:t>
      </w:r>
      <w:proofErr w:type="spellStart"/>
      <w:r w:rsidRPr="00D81D0E">
        <w:rPr>
          <w:rFonts w:ascii="Arial" w:hAnsi="Arial" w:cs="Arial"/>
        </w:rPr>
        <w:t>kilometraża</w:t>
      </w:r>
      <w:proofErr w:type="spellEnd"/>
      <w:r w:rsidRPr="00D81D0E">
        <w:rPr>
          <w:rFonts w:ascii="Arial" w:hAnsi="Arial" w:cs="Arial"/>
        </w:rPr>
        <w:t xml:space="preserve"> przebiegu w/w drogi w miejscowości </w:t>
      </w:r>
      <w:r w:rsidR="002E3CAF">
        <w:rPr>
          <w:rFonts w:ascii="Arial" w:hAnsi="Arial" w:cs="Arial"/>
        </w:rPr>
        <w:t>Żminne</w:t>
      </w:r>
      <w:r w:rsidRPr="00D81D0E">
        <w:rPr>
          <w:rFonts w:ascii="Arial" w:hAnsi="Arial" w:cs="Arial"/>
        </w:rPr>
        <w:t>, gmina Siemień wraz z dostosowaniem istniejącej infrastruktury drogowej.</w:t>
      </w:r>
    </w:p>
    <w:p w14:paraId="665ECBD0"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remont</w:t>
      </w:r>
      <w:r w:rsidR="0061640B">
        <w:rPr>
          <w:rFonts w:ascii="Arial" w:hAnsi="Arial" w:cs="Arial"/>
        </w:rPr>
        <w:t>u</w:t>
      </w:r>
      <w:r w:rsidRPr="00D81D0E">
        <w:rPr>
          <w:rFonts w:ascii="Arial" w:hAnsi="Arial" w:cs="Arial"/>
        </w:rPr>
        <w:t xml:space="preserve"> drogi gminnej </w:t>
      </w:r>
      <w:r w:rsidR="007B4FA4">
        <w:rPr>
          <w:rFonts w:ascii="Arial" w:hAnsi="Arial" w:cs="Arial"/>
        </w:rPr>
        <w:t xml:space="preserve">nr </w:t>
      </w:r>
      <w:r w:rsidRPr="00D81D0E">
        <w:rPr>
          <w:rFonts w:ascii="Arial" w:hAnsi="Arial" w:cs="Arial"/>
        </w:rPr>
        <w:t>10</w:t>
      </w:r>
      <w:r w:rsidR="007B4FA4">
        <w:rPr>
          <w:rFonts w:ascii="Arial" w:hAnsi="Arial" w:cs="Arial"/>
        </w:rPr>
        <w:t>4011</w:t>
      </w:r>
      <w:r w:rsidRPr="00D81D0E">
        <w:rPr>
          <w:rFonts w:ascii="Arial" w:hAnsi="Arial" w:cs="Arial"/>
        </w:rPr>
        <w:t>L</w:t>
      </w:r>
      <w:r>
        <w:rPr>
          <w:rFonts w:ascii="Arial" w:hAnsi="Arial" w:cs="Arial"/>
        </w:rPr>
        <w:t xml:space="preserve"> </w:t>
      </w:r>
      <w:r w:rsidR="007B4FA4" w:rsidRPr="00D81D0E">
        <w:rPr>
          <w:rFonts w:ascii="Arial" w:hAnsi="Arial" w:cs="Arial"/>
        </w:rPr>
        <w:t>na odcinku od km 0+0</w:t>
      </w:r>
      <w:r w:rsidR="007B4FA4">
        <w:rPr>
          <w:rFonts w:ascii="Arial" w:hAnsi="Arial" w:cs="Arial"/>
        </w:rPr>
        <w:t>8</w:t>
      </w:r>
      <w:r w:rsidR="007B4FA4" w:rsidRPr="00D81D0E">
        <w:rPr>
          <w:rFonts w:ascii="Arial" w:hAnsi="Arial" w:cs="Arial"/>
        </w:rPr>
        <w:t>0,00 do km 0+</w:t>
      </w:r>
      <w:r w:rsidR="007B4FA4">
        <w:rPr>
          <w:rFonts w:ascii="Arial" w:hAnsi="Arial" w:cs="Arial"/>
        </w:rPr>
        <w:t>607</w:t>
      </w:r>
      <w:r w:rsidR="007B4FA4" w:rsidRPr="00D81D0E">
        <w:rPr>
          <w:rFonts w:ascii="Arial" w:hAnsi="Arial" w:cs="Arial"/>
        </w:rPr>
        <w:t>,</w:t>
      </w:r>
      <w:r w:rsidR="007B4FA4">
        <w:rPr>
          <w:rFonts w:ascii="Arial" w:hAnsi="Arial" w:cs="Arial"/>
        </w:rPr>
        <w:t>93, drogi gminnej nr</w:t>
      </w:r>
      <w:r w:rsidR="007B4FA4" w:rsidRPr="00D81D0E">
        <w:rPr>
          <w:rFonts w:ascii="Arial" w:hAnsi="Arial" w:cs="Arial"/>
        </w:rPr>
        <w:t xml:space="preserve"> </w:t>
      </w:r>
      <w:r w:rsidR="007B4FA4">
        <w:rPr>
          <w:rFonts w:ascii="Arial" w:hAnsi="Arial" w:cs="Arial"/>
        </w:rPr>
        <w:t xml:space="preserve">103986L </w:t>
      </w:r>
      <w:r w:rsidR="007B4FA4" w:rsidRPr="00D81D0E">
        <w:rPr>
          <w:rFonts w:ascii="Arial" w:hAnsi="Arial" w:cs="Arial"/>
        </w:rPr>
        <w:t>na odcinku od km 0+0</w:t>
      </w:r>
      <w:r w:rsidR="00040C6D">
        <w:rPr>
          <w:rFonts w:ascii="Arial" w:hAnsi="Arial" w:cs="Arial"/>
        </w:rPr>
        <w:t>0</w:t>
      </w:r>
      <w:r w:rsidR="007B4FA4" w:rsidRPr="00D81D0E">
        <w:rPr>
          <w:rFonts w:ascii="Arial" w:hAnsi="Arial" w:cs="Arial"/>
        </w:rPr>
        <w:t>0,00 do km 0+</w:t>
      </w:r>
      <w:r w:rsidR="00040C6D">
        <w:rPr>
          <w:rFonts w:ascii="Arial" w:hAnsi="Arial" w:cs="Arial"/>
        </w:rPr>
        <w:t>019</w:t>
      </w:r>
      <w:r w:rsidR="007B4FA4" w:rsidRPr="00D81D0E">
        <w:rPr>
          <w:rFonts w:ascii="Arial" w:hAnsi="Arial" w:cs="Arial"/>
        </w:rPr>
        <w:t>,</w:t>
      </w:r>
      <w:r w:rsidR="00040C6D">
        <w:rPr>
          <w:rFonts w:ascii="Arial" w:hAnsi="Arial" w:cs="Arial"/>
        </w:rPr>
        <w:t>29</w:t>
      </w:r>
      <w:r w:rsidR="007B4FA4">
        <w:rPr>
          <w:rFonts w:ascii="Arial" w:hAnsi="Arial" w:cs="Arial"/>
        </w:rPr>
        <w:t>,</w:t>
      </w:r>
      <w:r w:rsidR="00040C6D">
        <w:rPr>
          <w:rFonts w:ascii="Arial" w:hAnsi="Arial" w:cs="Arial"/>
        </w:rPr>
        <w:t xml:space="preserve"> drogi gminnej nr</w:t>
      </w:r>
      <w:r w:rsidR="00040C6D" w:rsidRPr="00D81D0E">
        <w:rPr>
          <w:rFonts w:ascii="Arial" w:hAnsi="Arial" w:cs="Arial"/>
        </w:rPr>
        <w:t xml:space="preserve"> </w:t>
      </w:r>
      <w:r w:rsidR="00040C6D">
        <w:rPr>
          <w:rFonts w:ascii="Arial" w:hAnsi="Arial" w:cs="Arial"/>
        </w:rPr>
        <w:t xml:space="preserve">103960L </w:t>
      </w:r>
      <w:r w:rsidR="00040C6D" w:rsidRPr="00D81D0E">
        <w:rPr>
          <w:rFonts w:ascii="Arial" w:hAnsi="Arial" w:cs="Arial"/>
        </w:rPr>
        <w:t>na odcinku od km 0+0</w:t>
      </w:r>
      <w:r w:rsidR="00040C6D">
        <w:rPr>
          <w:rFonts w:ascii="Arial" w:hAnsi="Arial" w:cs="Arial"/>
        </w:rPr>
        <w:t>0</w:t>
      </w:r>
      <w:r w:rsidR="00040C6D" w:rsidRPr="00D81D0E">
        <w:rPr>
          <w:rFonts w:ascii="Arial" w:hAnsi="Arial" w:cs="Arial"/>
        </w:rPr>
        <w:t>0,00 do km 0+</w:t>
      </w:r>
      <w:r w:rsidR="00040C6D">
        <w:rPr>
          <w:rFonts w:ascii="Arial" w:hAnsi="Arial" w:cs="Arial"/>
        </w:rPr>
        <w:t>011</w:t>
      </w:r>
      <w:r w:rsidR="00040C6D" w:rsidRPr="00D81D0E">
        <w:rPr>
          <w:rFonts w:ascii="Arial" w:hAnsi="Arial" w:cs="Arial"/>
        </w:rPr>
        <w:t>,</w:t>
      </w:r>
      <w:r w:rsidR="00040C6D">
        <w:rPr>
          <w:rFonts w:ascii="Arial" w:hAnsi="Arial" w:cs="Arial"/>
        </w:rPr>
        <w:t xml:space="preserve">74 </w:t>
      </w:r>
      <w:r>
        <w:rPr>
          <w:rFonts w:ascii="Arial" w:hAnsi="Arial" w:cs="Arial"/>
        </w:rPr>
        <w:t xml:space="preserve">w miejscowości </w:t>
      </w:r>
      <w:r w:rsidR="00040C6D">
        <w:rPr>
          <w:rFonts w:ascii="Arial" w:hAnsi="Arial" w:cs="Arial"/>
        </w:rPr>
        <w:t>Jezioro</w:t>
      </w:r>
      <w:r w:rsidRPr="00D81D0E">
        <w:rPr>
          <w:rFonts w:ascii="Arial" w:hAnsi="Arial" w:cs="Arial"/>
        </w:rPr>
        <w:t xml:space="preserve">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5DBDDB07" w14:textId="77777777" w:rsidR="00D81D0E"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remont</w:t>
      </w:r>
      <w:r w:rsidR="0061640B">
        <w:rPr>
          <w:rFonts w:ascii="Arial" w:hAnsi="Arial" w:cs="Arial"/>
        </w:rPr>
        <w:t>u</w:t>
      </w:r>
      <w:r w:rsidRPr="00D81D0E">
        <w:rPr>
          <w:rFonts w:ascii="Arial" w:hAnsi="Arial" w:cs="Arial"/>
        </w:rPr>
        <w:t xml:space="preserve"> drogi gminnej10</w:t>
      </w:r>
      <w:r w:rsidR="00040C6D">
        <w:rPr>
          <w:rFonts w:ascii="Arial" w:hAnsi="Arial" w:cs="Arial"/>
        </w:rPr>
        <w:t>3966</w:t>
      </w:r>
      <w:r w:rsidRPr="00D81D0E">
        <w:rPr>
          <w:rFonts w:ascii="Arial" w:hAnsi="Arial" w:cs="Arial"/>
        </w:rPr>
        <w:t>L na odcinku od km 0+000,00 do km 0+</w:t>
      </w:r>
      <w:r w:rsidR="00040C6D">
        <w:rPr>
          <w:rFonts w:ascii="Arial" w:hAnsi="Arial" w:cs="Arial"/>
        </w:rPr>
        <w:t>741</w:t>
      </w:r>
      <w:r w:rsidR="00430AF3">
        <w:rPr>
          <w:rFonts w:ascii="Arial" w:hAnsi="Arial" w:cs="Arial"/>
        </w:rPr>
        <w:t>,</w:t>
      </w:r>
      <w:r w:rsidR="00040C6D">
        <w:rPr>
          <w:rFonts w:ascii="Arial" w:hAnsi="Arial" w:cs="Arial"/>
        </w:rPr>
        <w:t>91</w:t>
      </w:r>
      <w:r w:rsidRPr="00D81D0E">
        <w:rPr>
          <w:rFonts w:ascii="Arial" w:hAnsi="Arial" w:cs="Arial"/>
        </w:rPr>
        <w:t xml:space="preserve"> </w:t>
      </w:r>
      <w:r>
        <w:rPr>
          <w:rFonts w:ascii="Arial" w:hAnsi="Arial" w:cs="Arial"/>
        </w:rPr>
        <w:t>w miejscowości J</w:t>
      </w:r>
      <w:r w:rsidR="00040C6D">
        <w:rPr>
          <w:rFonts w:ascii="Arial" w:hAnsi="Arial" w:cs="Arial"/>
        </w:rPr>
        <w:t>uliopol</w:t>
      </w:r>
      <w:r w:rsidRPr="00D81D0E">
        <w:rPr>
          <w:rFonts w:ascii="Arial" w:hAnsi="Arial" w:cs="Arial"/>
        </w:rPr>
        <w:t xml:space="preserve"> wg lokalnie założonego kilometrażu </w:t>
      </w:r>
      <w:r w:rsidR="00430AF3">
        <w:rPr>
          <w:rFonts w:ascii="Arial" w:hAnsi="Arial" w:cs="Arial"/>
        </w:rPr>
        <w:t xml:space="preserve">w/w </w:t>
      </w:r>
      <w:r w:rsidRPr="00D81D0E">
        <w:rPr>
          <w:rFonts w:ascii="Arial" w:hAnsi="Arial" w:cs="Arial"/>
        </w:rPr>
        <w:t>drogi tj. wykonywanie robót, na istniejącej drodze polegających na odtworzeniu stanu pierwotnego, a niestanowiących bieżącej konserwacji, przy czym dopuszcza się stosowanie wyrobów budowlanych innych niż użyto w stanie pierwotnym;</w:t>
      </w:r>
    </w:p>
    <w:p w14:paraId="57888E08" w14:textId="77777777" w:rsidR="00D81D0E" w:rsidRPr="00782D52"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lastRenderedPageBreak/>
        <w:t>remont</w:t>
      </w:r>
      <w:r w:rsidR="0061640B">
        <w:rPr>
          <w:rFonts w:ascii="Arial" w:hAnsi="Arial" w:cs="Arial"/>
        </w:rPr>
        <w:t>u</w:t>
      </w:r>
      <w:r w:rsidRPr="00D81D0E">
        <w:rPr>
          <w:rFonts w:ascii="Arial" w:hAnsi="Arial" w:cs="Arial"/>
        </w:rPr>
        <w:t xml:space="preserve"> drogi gminnej 10398</w:t>
      </w:r>
      <w:r w:rsidR="00040C6D">
        <w:rPr>
          <w:rFonts w:ascii="Arial" w:hAnsi="Arial" w:cs="Arial"/>
        </w:rPr>
        <w:t>9</w:t>
      </w:r>
      <w:r w:rsidRPr="00D81D0E">
        <w:rPr>
          <w:rFonts w:ascii="Arial" w:hAnsi="Arial" w:cs="Arial"/>
        </w:rPr>
        <w:t xml:space="preserve">L </w:t>
      </w:r>
      <w:r>
        <w:rPr>
          <w:rFonts w:ascii="Arial" w:hAnsi="Arial" w:cs="Arial"/>
        </w:rPr>
        <w:t xml:space="preserve">w miejscowości </w:t>
      </w:r>
      <w:r w:rsidR="00040C6D">
        <w:rPr>
          <w:rFonts w:ascii="Arial" w:hAnsi="Arial" w:cs="Arial"/>
        </w:rPr>
        <w:t>Juliopol</w:t>
      </w:r>
      <w:r>
        <w:rPr>
          <w:rFonts w:ascii="Arial" w:hAnsi="Arial" w:cs="Arial"/>
        </w:rPr>
        <w:t xml:space="preserve"> </w:t>
      </w:r>
      <w:r w:rsidRPr="00D81D0E">
        <w:rPr>
          <w:rFonts w:ascii="Arial" w:hAnsi="Arial" w:cs="Arial"/>
        </w:rPr>
        <w:t>na odcinku od km 0+</w:t>
      </w:r>
      <w:r w:rsidR="00040C6D">
        <w:rPr>
          <w:rFonts w:ascii="Arial" w:hAnsi="Arial" w:cs="Arial"/>
        </w:rPr>
        <w:t>7</w:t>
      </w:r>
      <w:r w:rsidRPr="00D81D0E">
        <w:rPr>
          <w:rFonts w:ascii="Arial" w:hAnsi="Arial" w:cs="Arial"/>
        </w:rPr>
        <w:t xml:space="preserve">00,00 do km </w:t>
      </w:r>
      <w:r w:rsidR="00040C6D">
        <w:rPr>
          <w:rFonts w:ascii="Arial" w:hAnsi="Arial" w:cs="Arial"/>
        </w:rPr>
        <w:t>1</w:t>
      </w:r>
      <w:r w:rsidRPr="00D81D0E">
        <w:rPr>
          <w:rFonts w:ascii="Arial" w:hAnsi="Arial" w:cs="Arial"/>
        </w:rPr>
        <w:t>+</w:t>
      </w:r>
      <w:r w:rsidR="00040C6D">
        <w:rPr>
          <w:rFonts w:ascii="Arial" w:hAnsi="Arial" w:cs="Arial"/>
        </w:rPr>
        <w:t>260</w:t>
      </w:r>
      <w:r w:rsidRPr="00D81D0E">
        <w:rPr>
          <w:rFonts w:ascii="Arial" w:hAnsi="Arial" w:cs="Arial"/>
        </w:rPr>
        <w:t>,</w:t>
      </w:r>
      <w:r w:rsidR="00040C6D">
        <w:rPr>
          <w:rFonts w:ascii="Arial" w:hAnsi="Arial" w:cs="Arial"/>
        </w:rPr>
        <w:t>54</w:t>
      </w:r>
      <w:r w:rsidRPr="00D81D0E">
        <w:rPr>
          <w:rFonts w:ascii="Arial" w:hAnsi="Arial" w:cs="Arial"/>
        </w:rPr>
        <w:t xml:space="preserve"> wg lokalnie założonego kilometrażu drogi tj. wykonywanie robót, na istniejącej drodze polegających na odtworzeniu stanu pierwotnego, a niestanowiących bieżącej konserwacji, przy czym dopuszcza </w:t>
      </w:r>
      <w:r w:rsidRPr="00782D52">
        <w:rPr>
          <w:rFonts w:ascii="Arial" w:hAnsi="Arial" w:cs="Arial"/>
        </w:rPr>
        <w:t>się stosowanie wyrobów budowlanych innych niż użyto w stanie pierwotnym;</w:t>
      </w:r>
    </w:p>
    <w:p w14:paraId="2CBDB7BA" w14:textId="77777777" w:rsidR="00040C6D" w:rsidRDefault="00D81D0E" w:rsidP="00D81D0E">
      <w:pPr>
        <w:pStyle w:val="Akapitzlist"/>
        <w:numPr>
          <w:ilvl w:val="1"/>
          <w:numId w:val="48"/>
        </w:numPr>
        <w:overflowPunct w:val="0"/>
        <w:autoSpaceDE w:val="0"/>
        <w:autoSpaceDN w:val="0"/>
        <w:adjustRightInd w:val="0"/>
        <w:spacing w:after="0" w:line="276" w:lineRule="auto"/>
        <w:jc w:val="both"/>
        <w:textAlignment w:val="baseline"/>
        <w:rPr>
          <w:rFonts w:ascii="Arial" w:hAnsi="Arial" w:cs="Arial"/>
        </w:rPr>
      </w:pPr>
      <w:r w:rsidRPr="00040C6D">
        <w:rPr>
          <w:rFonts w:ascii="Arial" w:hAnsi="Arial" w:cs="Arial"/>
        </w:rPr>
        <w:t>remont</w:t>
      </w:r>
      <w:r w:rsidR="0061640B" w:rsidRPr="00040C6D">
        <w:rPr>
          <w:rFonts w:ascii="Arial" w:hAnsi="Arial" w:cs="Arial"/>
        </w:rPr>
        <w:t>u</w:t>
      </w:r>
      <w:r w:rsidRPr="00040C6D">
        <w:rPr>
          <w:rFonts w:ascii="Arial" w:hAnsi="Arial" w:cs="Arial"/>
        </w:rPr>
        <w:t xml:space="preserve"> drogi gminnej 1039</w:t>
      </w:r>
      <w:r w:rsidR="00040C6D" w:rsidRPr="00040C6D">
        <w:rPr>
          <w:rFonts w:ascii="Arial" w:hAnsi="Arial" w:cs="Arial"/>
        </w:rPr>
        <w:t>70</w:t>
      </w:r>
      <w:r w:rsidRPr="00040C6D">
        <w:rPr>
          <w:rFonts w:ascii="Arial" w:hAnsi="Arial" w:cs="Arial"/>
        </w:rPr>
        <w:t xml:space="preserve">L w miejscowości </w:t>
      </w:r>
      <w:r w:rsidR="00040C6D" w:rsidRPr="00040C6D">
        <w:rPr>
          <w:rFonts w:ascii="Arial" w:hAnsi="Arial" w:cs="Arial"/>
        </w:rPr>
        <w:t>Siemień</w:t>
      </w:r>
      <w:r w:rsidRPr="00040C6D">
        <w:rPr>
          <w:rFonts w:ascii="Arial" w:hAnsi="Arial" w:cs="Arial"/>
        </w:rPr>
        <w:t xml:space="preserve"> na odcinku od km 0+000,00 do km 0+</w:t>
      </w:r>
      <w:r w:rsidR="00040C6D" w:rsidRPr="00040C6D">
        <w:rPr>
          <w:rFonts w:ascii="Arial" w:hAnsi="Arial" w:cs="Arial"/>
        </w:rPr>
        <w:t>999</w:t>
      </w:r>
      <w:r w:rsidRPr="00040C6D">
        <w:rPr>
          <w:rFonts w:ascii="Arial" w:hAnsi="Arial" w:cs="Arial"/>
        </w:rPr>
        <w:t>,</w:t>
      </w:r>
      <w:r w:rsidR="00040C6D" w:rsidRPr="00040C6D">
        <w:rPr>
          <w:rFonts w:ascii="Arial" w:hAnsi="Arial" w:cs="Arial"/>
        </w:rPr>
        <w:t>00</w:t>
      </w:r>
      <w:r w:rsidRPr="00040C6D">
        <w:rPr>
          <w:rFonts w:ascii="Arial" w:hAnsi="Arial" w:cs="Arial"/>
        </w:rPr>
        <w:t xml:space="preserve"> wg lokalnie założonego kilometrażu drogi na łącznej długości </w:t>
      </w:r>
      <w:r w:rsidR="00040C6D" w:rsidRPr="00040C6D">
        <w:rPr>
          <w:rFonts w:ascii="Arial" w:hAnsi="Arial" w:cs="Arial"/>
        </w:rPr>
        <w:t>999</w:t>
      </w:r>
      <w:r w:rsidRPr="00040C6D">
        <w:rPr>
          <w:rFonts w:ascii="Arial" w:hAnsi="Arial" w:cs="Arial"/>
        </w:rPr>
        <w:t>,</w:t>
      </w:r>
      <w:r w:rsidR="00040C6D" w:rsidRPr="00040C6D">
        <w:rPr>
          <w:rFonts w:ascii="Arial" w:hAnsi="Arial" w:cs="Arial"/>
        </w:rPr>
        <w:t>00</w:t>
      </w:r>
      <w:r w:rsidRPr="00040C6D">
        <w:rPr>
          <w:rFonts w:ascii="Arial" w:hAnsi="Arial" w:cs="Arial"/>
        </w:rPr>
        <w:t>m i tj. wykonywanie robót, na istniejącej drodze polegających na odtworzeniu stanu pierwotnego, a niestanowiących bieżącej konserwacji, przy czym dopuszcza się stosowanie wyrobów budowlanych innych niż użyto w stanie pierwotnym;</w:t>
      </w:r>
      <w:r w:rsidR="006545DB" w:rsidRPr="00040C6D">
        <w:rPr>
          <w:rFonts w:ascii="Arial" w:hAnsi="Arial" w:cs="Arial"/>
        </w:rPr>
        <w:t xml:space="preserve"> </w:t>
      </w:r>
    </w:p>
    <w:p w14:paraId="053E26DA" w14:textId="77777777" w:rsidR="00AF17C9" w:rsidRPr="000F5A96" w:rsidRDefault="00AF17C9" w:rsidP="000F5A96">
      <w:pPr>
        <w:overflowPunct w:val="0"/>
        <w:autoSpaceDE w:val="0"/>
        <w:autoSpaceDN w:val="0"/>
        <w:adjustRightInd w:val="0"/>
        <w:spacing w:after="0" w:line="276" w:lineRule="auto"/>
        <w:ind w:firstLine="708"/>
        <w:jc w:val="both"/>
        <w:textAlignment w:val="baseline"/>
        <w:rPr>
          <w:rFonts w:ascii="Arial" w:hAnsi="Arial" w:cs="Arial"/>
        </w:rPr>
      </w:pPr>
      <w:r w:rsidRPr="000F5A96">
        <w:rPr>
          <w:rFonts w:ascii="Arial" w:hAnsi="Arial" w:cs="Arial"/>
        </w:rPr>
        <w:t xml:space="preserve">Niniejsze stanowi zakres podstawowy zamówienia. </w:t>
      </w:r>
    </w:p>
    <w:p w14:paraId="3C65293A" w14:textId="77777777" w:rsidR="00D81D0E" w:rsidRDefault="00D81D0E" w:rsidP="00D81D0E">
      <w:pPr>
        <w:pStyle w:val="Akapitzlist"/>
        <w:overflowPunct w:val="0"/>
        <w:autoSpaceDE w:val="0"/>
        <w:autoSpaceDN w:val="0"/>
        <w:adjustRightInd w:val="0"/>
        <w:spacing w:after="0" w:line="276" w:lineRule="auto"/>
        <w:ind w:left="1696"/>
        <w:jc w:val="both"/>
        <w:textAlignment w:val="baseline"/>
        <w:rPr>
          <w:rFonts w:ascii="Arial" w:hAnsi="Arial" w:cs="Arial"/>
        </w:rPr>
      </w:pPr>
    </w:p>
    <w:p w14:paraId="0FEB5A1C" w14:textId="77777777" w:rsidR="000F5A96" w:rsidRDefault="00AF17C9" w:rsidP="00B9314B">
      <w:pPr>
        <w:pStyle w:val="Akapitzlist"/>
        <w:overflowPunct w:val="0"/>
        <w:autoSpaceDE w:val="0"/>
        <w:autoSpaceDN w:val="0"/>
        <w:adjustRightInd w:val="0"/>
        <w:spacing w:after="0" w:line="276" w:lineRule="auto"/>
        <w:ind w:left="796"/>
        <w:jc w:val="both"/>
        <w:textAlignment w:val="baseline"/>
        <w:rPr>
          <w:rFonts w:ascii="Arial" w:hAnsi="Arial" w:cs="Arial"/>
        </w:rPr>
      </w:pPr>
      <w:r w:rsidRPr="00AF17C9">
        <w:rPr>
          <w:rFonts w:ascii="Arial" w:hAnsi="Arial" w:cs="Arial"/>
        </w:rPr>
        <w:t xml:space="preserve">2) </w:t>
      </w:r>
      <w:r w:rsidRPr="00AF17C9">
        <w:rPr>
          <w:rFonts w:ascii="Arial" w:hAnsi="Arial" w:cs="Arial"/>
          <w:u w:val="single"/>
        </w:rPr>
        <w:t>Zakres opcjonalny zamówienia</w:t>
      </w:r>
      <w:r w:rsidRPr="00AF17C9">
        <w:rPr>
          <w:rFonts w:ascii="Arial" w:hAnsi="Arial" w:cs="Arial"/>
        </w:rPr>
        <w:t xml:space="preserve"> Obok wskazanego w </w:t>
      </w:r>
      <w:proofErr w:type="spellStart"/>
      <w:r w:rsidRPr="00AF17C9">
        <w:rPr>
          <w:rFonts w:ascii="Arial" w:hAnsi="Arial" w:cs="Arial"/>
        </w:rPr>
        <w:t>ppkt</w:t>
      </w:r>
      <w:proofErr w:type="spellEnd"/>
      <w:r w:rsidRPr="00AF17C9">
        <w:rPr>
          <w:rFonts w:ascii="Arial" w:hAnsi="Arial" w:cs="Arial"/>
        </w:rPr>
        <w:t xml:space="preserve"> 1</w:t>
      </w:r>
      <w:r>
        <w:rPr>
          <w:rFonts w:ascii="Arial" w:hAnsi="Arial" w:cs="Arial"/>
        </w:rPr>
        <w:t>)</w:t>
      </w:r>
      <w:r w:rsidRPr="00AF17C9">
        <w:rPr>
          <w:rFonts w:ascii="Arial" w:hAnsi="Arial" w:cs="Arial"/>
        </w:rPr>
        <w:t xml:space="preserve"> zakresu podstawowego zamówienia Zamawiający przewiduje równocześnie w ramach zastrzeganego prawa opcji dodatkowo wykonanie robót budowlanych w zakresie</w:t>
      </w:r>
      <w:r w:rsidR="000F5A96">
        <w:rPr>
          <w:rFonts w:ascii="Arial" w:hAnsi="Arial" w:cs="Arial"/>
        </w:rPr>
        <w:t>:</w:t>
      </w:r>
    </w:p>
    <w:p w14:paraId="52EC94F3" w14:textId="77777777" w:rsidR="00040C6D" w:rsidRDefault="00040C6D" w:rsidP="00040C6D">
      <w:pPr>
        <w:pStyle w:val="Akapitzlist"/>
        <w:numPr>
          <w:ilvl w:val="1"/>
          <w:numId w:val="52"/>
        </w:numPr>
        <w:overflowPunct w:val="0"/>
        <w:autoSpaceDE w:val="0"/>
        <w:autoSpaceDN w:val="0"/>
        <w:adjustRightInd w:val="0"/>
        <w:spacing w:after="0" w:line="276" w:lineRule="auto"/>
        <w:jc w:val="both"/>
        <w:textAlignment w:val="baseline"/>
        <w:rPr>
          <w:rFonts w:ascii="Arial" w:hAnsi="Arial" w:cs="Arial"/>
        </w:rPr>
      </w:pPr>
      <w:r w:rsidRPr="00D81D0E">
        <w:rPr>
          <w:rFonts w:ascii="Arial" w:hAnsi="Arial" w:cs="Arial"/>
        </w:rPr>
        <w:t xml:space="preserve">przebudowy drogi gminnej </w:t>
      </w:r>
      <w:r>
        <w:rPr>
          <w:rFonts w:ascii="Arial" w:hAnsi="Arial" w:cs="Arial"/>
        </w:rPr>
        <w:t xml:space="preserve">nr </w:t>
      </w:r>
      <w:r w:rsidRPr="00D81D0E">
        <w:rPr>
          <w:rFonts w:ascii="Arial" w:hAnsi="Arial" w:cs="Arial"/>
        </w:rPr>
        <w:t>10395</w:t>
      </w:r>
      <w:r>
        <w:rPr>
          <w:rFonts w:ascii="Arial" w:hAnsi="Arial" w:cs="Arial"/>
        </w:rPr>
        <w:t>6</w:t>
      </w:r>
      <w:r w:rsidRPr="00D81D0E">
        <w:rPr>
          <w:rFonts w:ascii="Arial" w:hAnsi="Arial" w:cs="Arial"/>
        </w:rPr>
        <w:t xml:space="preserve">L </w:t>
      </w:r>
      <w:r w:rsidR="00E265BD">
        <w:rPr>
          <w:rFonts w:ascii="Arial" w:hAnsi="Arial" w:cs="Arial"/>
        </w:rPr>
        <w:t xml:space="preserve">na odcinku </w:t>
      </w:r>
      <w:r>
        <w:rPr>
          <w:rFonts w:ascii="Arial" w:hAnsi="Arial" w:cs="Arial"/>
        </w:rPr>
        <w:t>od km 0+</w:t>
      </w:r>
      <w:r w:rsidR="00946264">
        <w:rPr>
          <w:rFonts w:ascii="Arial" w:hAnsi="Arial" w:cs="Arial"/>
        </w:rPr>
        <w:t>000</w:t>
      </w:r>
      <w:r>
        <w:rPr>
          <w:rFonts w:ascii="Arial" w:hAnsi="Arial" w:cs="Arial"/>
        </w:rPr>
        <w:t>,</w:t>
      </w:r>
      <w:r w:rsidR="00946264">
        <w:rPr>
          <w:rFonts w:ascii="Arial" w:hAnsi="Arial" w:cs="Arial"/>
        </w:rPr>
        <w:t>00</w:t>
      </w:r>
      <w:r>
        <w:rPr>
          <w:rFonts w:ascii="Arial" w:hAnsi="Arial" w:cs="Arial"/>
        </w:rPr>
        <w:t xml:space="preserve"> do km 0+</w:t>
      </w:r>
      <w:r w:rsidR="00946264">
        <w:rPr>
          <w:rFonts w:ascii="Arial" w:hAnsi="Arial" w:cs="Arial"/>
        </w:rPr>
        <w:t>1</w:t>
      </w:r>
      <w:r>
        <w:rPr>
          <w:rFonts w:ascii="Arial" w:hAnsi="Arial" w:cs="Arial"/>
        </w:rPr>
        <w:t>77,62</w:t>
      </w:r>
      <w:r w:rsidR="00946264">
        <w:rPr>
          <w:rFonts w:ascii="Arial" w:hAnsi="Arial" w:cs="Arial"/>
        </w:rPr>
        <w:t xml:space="preserve"> i od km 0+277,62 do km 0+450,00</w:t>
      </w:r>
      <w:r>
        <w:rPr>
          <w:rFonts w:ascii="Arial" w:hAnsi="Arial" w:cs="Arial"/>
        </w:rPr>
        <w:t xml:space="preserve"> i drogi gminnej nr 103700L od km 0+</w:t>
      </w:r>
      <w:r w:rsidR="00946264">
        <w:rPr>
          <w:rFonts w:ascii="Arial" w:hAnsi="Arial" w:cs="Arial"/>
        </w:rPr>
        <w:t>000</w:t>
      </w:r>
      <w:r>
        <w:rPr>
          <w:rFonts w:ascii="Arial" w:hAnsi="Arial" w:cs="Arial"/>
        </w:rPr>
        <w:t>,</w:t>
      </w:r>
      <w:r w:rsidR="00946264">
        <w:rPr>
          <w:rFonts w:ascii="Arial" w:hAnsi="Arial" w:cs="Arial"/>
        </w:rPr>
        <w:t>00</w:t>
      </w:r>
      <w:r>
        <w:rPr>
          <w:rFonts w:ascii="Arial" w:hAnsi="Arial" w:cs="Arial"/>
        </w:rPr>
        <w:t xml:space="preserve"> do km 0+</w:t>
      </w:r>
      <w:r w:rsidR="00946264">
        <w:rPr>
          <w:rFonts w:ascii="Arial" w:hAnsi="Arial" w:cs="Arial"/>
        </w:rPr>
        <w:t>1</w:t>
      </w:r>
      <w:r>
        <w:rPr>
          <w:rFonts w:ascii="Arial" w:hAnsi="Arial" w:cs="Arial"/>
        </w:rPr>
        <w:t>65,35</w:t>
      </w:r>
      <w:r w:rsidR="00946264">
        <w:rPr>
          <w:rFonts w:ascii="Arial" w:hAnsi="Arial" w:cs="Arial"/>
        </w:rPr>
        <w:t xml:space="preserve"> i od km 0+265,35 do km 0+450,00</w:t>
      </w:r>
      <w:r>
        <w:rPr>
          <w:rFonts w:ascii="Arial" w:hAnsi="Arial" w:cs="Arial"/>
        </w:rPr>
        <w:t xml:space="preserve"> </w:t>
      </w:r>
      <w:r w:rsidRPr="00D81D0E">
        <w:rPr>
          <w:rFonts w:ascii="Arial" w:hAnsi="Arial" w:cs="Arial"/>
        </w:rPr>
        <w:t xml:space="preserve">wg założonego lokalnie </w:t>
      </w:r>
      <w:proofErr w:type="spellStart"/>
      <w:r w:rsidRPr="00D81D0E">
        <w:rPr>
          <w:rFonts w:ascii="Arial" w:hAnsi="Arial" w:cs="Arial"/>
        </w:rPr>
        <w:t>kilometraża</w:t>
      </w:r>
      <w:proofErr w:type="spellEnd"/>
      <w:r w:rsidRPr="00D81D0E">
        <w:rPr>
          <w:rFonts w:ascii="Arial" w:hAnsi="Arial" w:cs="Arial"/>
        </w:rPr>
        <w:t xml:space="preserve"> przebiegu w/w drogi </w:t>
      </w:r>
      <w:r w:rsidR="00946264" w:rsidRPr="00D81D0E">
        <w:rPr>
          <w:rFonts w:ascii="Arial" w:hAnsi="Arial" w:cs="Arial"/>
        </w:rPr>
        <w:t xml:space="preserve">w miejscowości </w:t>
      </w:r>
      <w:r w:rsidR="00946264">
        <w:rPr>
          <w:rFonts w:ascii="Arial" w:hAnsi="Arial" w:cs="Arial"/>
        </w:rPr>
        <w:t>Żminne</w:t>
      </w:r>
      <w:r w:rsidRPr="00D81D0E">
        <w:rPr>
          <w:rFonts w:ascii="Arial" w:hAnsi="Arial" w:cs="Arial"/>
        </w:rPr>
        <w:t>, gmina Siemień wraz z dostosowaniem istniejącej infrastruktury drogowej.</w:t>
      </w:r>
    </w:p>
    <w:p w14:paraId="591B11A2" w14:textId="77777777" w:rsidR="000F5A96" w:rsidRDefault="000F5A96" w:rsidP="00B9314B">
      <w:pPr>
        <w:pStyle w:val="Akapitzlist"/>
        <w:overflowPunct w:val="0"/>
        <w:autoSpaceDE w:val="0"/>
        <w:autoSpaceDN w:val="0"/>
        <w:adjustRightInd w:val="0"/>
        <w:spacing w:after="0" w:line="276" w:lineRule="auto"/>
        <w:ind w:left="796"/>
        <w:jc w:val="both"/>
        <w:textAlignment w:val="baseline"/>
        <w:rPr>
          <w:rFonts w:ascii="Arial" w:hAnsi="Arial" w:cs="Arial"/>
        </w:rPr>
      </w:pPr>
    </w:p>
    <w:p w14:paraId="7E804824" w14:textId="77777777" w:rsidR="004B51DF" w:rsidRPr="004B51DF" w:rsidRDefault="004B51DF" w:rsidP="004B51DF">
      <w:pPr>
        <w:pStyle w:val="Akapitzlist"/>
        <w:overflowPunct w:val="0"/>
        <w:autoSpaceDE w:val="0"/>
        <w:autoSpaceDN w:val="0"/>
        <w:adjustRightInd w:val="0"/>
        <w:spacing w:after="0" w:line="276" w:lineRule="auto"/>
        <w:ind w:left="796"/>
        <w:jc w:val="both"/>
        <w:textAlignment w:val="baseline"/>
        <w:rPr>
          <w:rFonts w:ascii="Arial" w:hAnsi="Arial" w:cs="Arial"/>
        </w:rPr>
      </w:pPr>
      <w:r w:rsidRPr="004B51DF">
        <w:rPr>
          <w:rFonts w:ascii="Arial" w:hAnsi="Arial" w:cs="Arial"/>
        </w:rPr>
        <w:t>Niniejsze stanowi zakres opcjonalny zamówienia.</w:t>
      </w:r>
    </w:p>
    <w:p w14:paraId="1A5C9A8C" w14:textId="428D20A1" w:rsidR="00AF17C9" w:rsidRPr="004B51DF" w:rsidRDefault="004B51DF" w:rsidP="004B51DF">
      <w:pPr>
        <w:pStyle w:val="Akapitzlist"/>
        <w:overflowPunct w:val="0"/>
        <w:autoSpaceDE w:val="0"/>
        <w:autoSpaceDN w:val="0"/>
        <w:adjustRightInd w:val="0"/>
        <w:spacing w:after="0" w:line="276" w:lineRule="auto"/>
        <w:ind w:left="796"/>
        <w:jc w:val="both"/>
        <w:textAlignment w:val="baseline"/>
        <w:rPr>
          <w:rFonts w:ascii="Arial" w:hAnsi="Arial" w:cs="Arial"/>
        </w:rPr>
      </w:pPr>
      <w:r w:rsidRPr="004B51DF">
        <w:rPr>
          <w:rFonts w:ascii="Arial" w:hAnsi="Arial" w:cs="Arial"/>
        </w:rPr>
        <w:t>Zastrzega się, iż prawo opcji (zakres opcjonalny zamówienia) nie stanowi zobowiązania</w:t>
      </w:r>
      <w:r w:rsidR="00FF7D63">
        <w:rPr>
          <w:rFonts w:ascii="Arial" w:hAnsi="Arial" w:cs="Arial"/>
        </w:rPr>
        <w:t xml:space="preserve"> </w:t>
      </w:r>
      <w:r w:rsidRPr="004B51DF">
        <w:rPr>
          <w:rFonts w:ascii="Arial" w:hAnsi="Arial" w:cs="Arial"/>
        </w:rPr>
        <w:t xml:space="preserve">umownego (w tym finansowego) Zamawiającego zaciąganego w momencie </w:t>
      </w:r>
      <w:proofErr w:type="spellStart"/>
      <w:r w:rsidRPr="004B51DF">
        <w:rPr>
          <w:rFonts w:ascii="Arial" w:hAnsi="Arial" w:cs="Arial"/>
        </w:rPr>
        <w:t>zawarciau</w:t>
      </w:r>
      <w:proofErr w:type="spellEnd"/>
      <w:r w:rsidR="00FF7D63">
        <w:rPr>
          <w:rFonts w:ascii="Arial" w:hAnsi="Arial" w:cs="Arial"/>
        </w:rPr>
        <w:t xml:space="preserve"> </w:t>
      </w:r>
      <w:r w:rsidRPr="004B51DF">
        <w:rPr>
          <w:rFonts w:ascii="Arial" w:hAnsi="Arial" w:cs="Arial"/>
        </w:rPr>
        <w:t>mowy w sprawie zamówienia, a przewidywany zakres opcjonalny zamówienia nie jest</w:t>
      </w:r>
      <w:r w:rsidR="00FF7D63">
        <w:rPr>
          <w:rFonts w:ascii="Arial" w:hAnsi="Arial" w:cs="Arial"/>
        </w:rPr>
        <w:t xml:space="preserve"> </w:t>
      </w:r>
      <w:r w:rsidRPr="004B51DF">
        <w:rPr>
          <w:rFonts w:ascii="Arial" w:hAnsi="Arial" w:cs="Arial"/>
        </w:rPr>
        <w:t>gwarantowany do realizacji. Powyżej określony zakres objęty prawem opcji (zakres</w:t>
      </w:r>
      <w:r w:rsidR="00FF7D63">
        <w:rPr>
          <w:rFonts w:ascii="Arial" w:hAnsi="Arial" w:cs="Arial"/>
        </w:rPr>
        <w:t xml:space="preserve"> </w:t>
      </w:r>
      <w:r w:rsidRPr="004B51DF">
        <w:rPr>
          <w:rFonts w:ascii="Arial" w:hAnsi="Arial" w:cs="Arial"/>
        </w:rPr>
        <w:t>opcjonalny zamówienia) przewidziany zostaje na okoliczność istnienia stosownych</w:t>
      </w:r>
      <w:r w:rsidR="00FF7D63">
        <w:rPr>
          <w:rFonts w:ascii="Arial" w:hAnsi="Arial" w:cs="Arial"/>
        </w:rPr>
        <w:t xml:space="preserve"> </w:t>
      </w:r>
      <w:r w:rsidRPr="004B51DF">
        <w:rPr>
          <w:rFonts w:ascii="Arial" w:hAnsi="Arial" w:cs="Arial"/>
        </w:rPr>
        <w:t>możliwości finansowych po stronie Zamawiającego w kontekście realizacji tego zakresu</w:t>
      </w:r>
      <w:r w:rsidR="00FF7D63">
        <w:rPr>
          <w:rFonts w:ascii="Arial" w:hAnsi="Arial" w:cs="Arial"/>
        </w:rPr>
        <w:t xml:space="preserve"> </w:t>
      </w:r>
      <w:r w:rsidRPr="004B51DF">
        <w:rPr>
          <w:rFonts w:ascii="Arial" w:hAnsi="Arial" w:cs="Arial"/>
        </w:rPr>
        <w:t>prac oraz uznania potrzeby ich wykonania. Zamawiający podejmie decyzję co do możliwości</w:t>
      </w:r>
      <w:r w:rsidR="00FF7D63">
        <w:rPr>
          <w:rFonts w:ascii="Arial" w:hAnsi="Arial" w:cs="Arial"/>
        </w:rPr>
        <w:t xml:space="preserve"> </w:t>
      </w:r>
      <w:r w:rsidRPr="004B51DF">
        <w:rPr>
          <w:rFonts w:ascii="Arial" w:hAnsi="Arial" w:cs="Arial"/>
        </w:rPr>
        <w:t>i woli skorzystania z zastrzeżonego prawa opcji zgodnie z zapotrzebowaniem i posiadanymi</w:t>
      </w:r>
      <w:r w:rsidR="00FF7D63">
        <w:rPr>
          <w:rFonts w:ascii="Arial" w:hAnsi="Arial" w:cs="Arial"/>
        </w:rPr>
        <w:t xml:space="preserve"> </w:t>
      </w:r>
      <w:r w:rsidRPr="004B51DF">
        <w:rPr>
          <w:rFonts w:ascii="Arial" w:hAnsi="Arial" w:cs="Arial"/>
        </w:rPr>
        <w:t>możliwościami finansowymi. Prawo opcji może być realizowane przez Zamawiającego</w:t>
      </w:r>
      <w:r w:rsidR="00FF7D63">
        <w:rPr>
          <w:rFonts w:ascii="Arial" w:hAnsi="Arial" w:cs="Arial"/>
        </w:rPr>
        <w:t xml:space="preserve"> </w:t>
      </w:r>
      <w:r w:rsidRPr="004B51DF">
        <w:rPr>
          <w:rFonts w:ascii="Arial" w:hAnsi="Arial" w:cs="Arial"/>
        </w:rPr>
        <w:t>etapowo / częściowo / fragmentarycznie w okresie realizacji zamówienia – na warunkach</w:t>
      </w:r>
      <w:r w:rsidR="00FF7D63">
        <w:rPr>
          <w:rFonts w:ascii="Arial" w:hAnsi="Arial" w:cs="Arial"/>
        </w:rPr>
        <w:t xml:space="preserve"> </w:t>
      </w:r>
      <w:r w:rsidRPr="004B51DF">
        <w:rPr>
          <w:rFonts w:ascii="Arial" w:hAnsi="Arial" w:cs="Arial"/>
        </w:rPr>
        <w:t>określonych w umowie (zał. nr 8 SWZ – wzór umowy). Wykonawca jest zobowiązany</w:t>
      </w:r>
      <w:r w:rsidR="00FF7D63">
        <w:rPr>
          <w:rFonts w:ascii="Arial" w:hAnsi="Arial" w:cs="Arial"/>
        </w:rPr>
        <w:t xml:space="preserve"> </w:t>
      </w:r>
      <w:r w:rsidRPr="004B51DF">
        <w:rPr>
          <w:rFonts w:ascii="Arial" w:hAnsi="Arial" w:cs="Arial"/>
        </w:rPr>
        <w:t>do realizacji prac (robót) w ramach zastrzeżonego prawa opcji w przypadku i w zakresie,</w:t>
      </w:r>
      <w:r w:rsidR="00FF7D63">
        <w:rPr>
          <w:rFonts w:ascii="Arial" w:hAnsi="Arial" w:cs="Arial"/>
        </w:rPr>
        <w:t xml:space="preserve"> </w:t>
      </w:r>
      <w:r w:rsidRPr="004B51DF">
        <w:rPr>
          <w:rFonts w:ascii="Arial" w:hAnsi="Arial" w:cs="Arial"/>
        </w:rPr>
        <w:t>w jakim korzysta z niego Zamawiający zgodnie z treścią złożonego oświadczenia</w:t>
      </w:r>
      <w:r w:rsidR="00FF7D63">
        <w:rPr>
          <w:rFonts w:ascii="Arial" w:hAnsi="Arial" w:cs="Arial"/>
        </w:rPr>
        <w:t xml:space="preserve"> </w:t>
      </w:r>
      <w:r w:rsidRPr="004B51DF">
        <w:rPr>
          <w:rFonts w:ascii="Arial" w:hAnsi="Arial" w:cs="Arial"/>
        </w:rPr>
        <w:t>Zamawiającego o skorzystaniu z prawa opcji i warunkami określonymi w SWZ (umowie) –w momencie złożenia takiego oświadczenia następuje zaciągnięcie przez Zamawiającego</w:t>
      </w:r>
      <w:r w:rsidR="00FF7D63">
        <w:rPr>
          <w:rFonts w:ascii="Arial" w:hAnsi="Arial" w:cs="Arial"/>
        </w:rPr>
        <w:t xml:space="preserve"> </w:t>
      </w:r>
      <w:r w:rsidRPr="004B51DF">
        <w:rPr>
          <w:rFonts w:ascii="Arial" w:hAnsi="Arial" w:cs="Arial"/>
        </w:rPr>
        <w:t>zobowiązania finansowego w wysokości wynikającej z zakresu prac (robót) objętego</w:t>
      </w:r>
      <w:r w:rsidR="00FF7D63">
        <w:rPr>
          <w:rFonts w:ascii="Arial" w:hAnsi="Arial" w:cs="Arial"/>
        </w:rPr>
        <w:t xml:space="preserve"> </w:t>
      </w:r>
      <w:r w:rsidRPr="004B51DF">
        <w:rPr>
          <w:rFonts w:ascii="Arial" w:hAnsi="Arial" w:cs="Arial"/>
        </w:rPr>
        <w:t>realizowaną na mocy danego oświadczenia opcją.</w:t>
      </w:r>
    </w:p>
    <w:p w14:paraId="6DA19DEF" w14:textId="77777777" w:rsidR="00F9025B" w:rsidRDefault="008839EE">
      <w:pPr>
        <w:pStyle w:val="Akapitzlist"/>
        <w:numPr>
          <w:ilvl w:val="0"/>
          <w:numId w:val="28"/>
        </w:numPr>
        <w:spacing w:after="0" w:line="276" w:lineRule="auto"/>
        <w:jc w:val="both"/>
        <w:rPr>
          <w:rFonts w:ascii="Arial" w:hAnsi="Arial" w:cs="Arial"/>
        </w:rPr>
      </w:pPr>
      <w:r>
        <w:rPr>
          <w:rFonts w:ascii="Arial" w:hAnsi="Arial" w:cs="Arial"/>
        </w:rPr>
        <w:lastRenderedPageBreak/>
        <w:t>Z</w:t>
      </w:r>
      <w:r w:rsidR="00F9025B" w:rsidRPr="00F9025B">
        <w:rPr>
          <w:rFonts w:ascii="Arial" w:hAnsi="Arial" w:cs="Arial"/>
        </w:rPr>
        <w:t xml:space="preserve">amówienie należy wykonać w szczególności zgodnie z dokumentacją projektową oraz specyfikacjami technicznymi wykonania i odbioru robót stanowiącymi załącznik </w:t>
      </w:r>
      <w:r w:rsidR="00F9025B" w:rsidRPr="00F81BE7">
        <w:rPr>
          <w:rFonts w:ascii="Arial" w:hAnsi="Arial" w:cs="Arial"/>
        </w:rPr>
        <w:t xml:space="preserve">nr </w:t>
      </w:r>
      <w:r w:rsidR="009732D1">
        <w:rPr>
          <w:rFonts w:ascii="Arial" w:hAnsi="Arial" w:cs="Arial"/>
        </w:rPr>
        <w:t>2</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9732D1">
        <w:rPr>
          <w:rFonts w:ascii="Arial" w:hAnsi="Arial" w:cs="Arial"/>
        </w:rPr>
        <w:t>8</w:t>
      </w:r>
      <w:r w:rsidR="000024FB">
        <w:rPr>
          <w:rFonts w:ascii="Arial" w:hAnsi="Arial" w:cs="Arial"/>
        </w:rPr>
        <w:t xml:space="preserve"> do SWZ)</w:t>
      </w:r>
      <w:r w:rsidR="00F9025B" w:rsidRPr="00F9025B">
        <w:rPr>
          <w:rFonts w:ascii="Arial" w:hAnsi="Arial" w:cs="Arial"/>
        </w:rPr>
        <w:t>.</w:t>
      </w:r>
    </w:p>
    <w:p w14:paraId="6C34D90D" w14:textId="77777777" w:rsidR="00F9025B" w:rsidRPr="00F9025B" w:rsidRDefault="00F9025B">
      <w:pPr>
        <w:pStyle w:val="Akapitzlist"/>
        <w:numPr>
          <w:ilvl w:val="0"/>
          <w:numId w:val="28"/>
        </w:numPr>
        <w:spacing w:after="0" w:line="276" w:lineRule="auto"/>
        <w:jc w:val="both"/>
        <w:rPr>
          <w:rFonts w:ascii="Arial" w:hAnsi="Arial" w:cs="Arial"/>
        </w:rPr>
      </w:pPr>
      <w:r w:rsidRPr="00F9025B">
        <w:rPr>
          <w:rFonts w:ascii="Arial" w:hAnsi="Arial" w:cs="Arial"/>
        </w:rPr>
        <w:t>Szczegółowy opis przedmiotu zamówienia zawierają w szczególności:</w:t>
      </w:r>
    </w:p>
    <w:p w14:paraId="4277B1E5" w14:textId="77777777" w:rsidR="00F9025B" w:rsidRPr="00F9025B" w:rsidRDefault="00F9025B">
      <w:pPr>
        <w:pStyle w:val="Akapitzlist"/>
        <w:numPr>
          <w:ilvl w:val="0"/>
          <w:numId w:val="31"/>
        </w:numPr>
        <w:spacing w:after="0" w:line="276" w:lineRule="auto"/>
        <w:jc w:val="both"/>
        <w:rPr>
          <w:rFonts w:ascii="Arial" w:hAnsi="Arial" w:cs="Arial"/>
        </w:rPr>
      </w:pPr>
      <w:r w:rsidRPr="00F9025B">
        <w:rPr>
          <w:rFonts w:ascii="Arial" w:hAnsi="Arial" w:cs="Arial"/>
        </w:rPr>
        <w:t>dokumentacja projektowa,</w:t>
      </w:r>
    </w:p>
    <w:p w14:paraId="04F086DF" w14:textId="77777777" w:rsidR="006000CB" w:rsidRDefault="00F9025B">
      <w:pPr>
        <w:pStyle w:val="Akapitzlist"/>
        <w:numPr>
          <w:ilvl w:val="0"/>
          <w:numId w:val="31"/>
        </w:numPr>
        <w:spacing w:after="0" w:line="276" w:lineRule="auto"/>
        <w:jc w:val="both"/>
        <w:rPr>
          <w:rFonts w:ascii="Arial" w:hAnsi="Arial" w:cs="Arial"/>
        </w:rPr>
      </w:pPr>
      <w:r w:rsidRPr="00F9025B">
        <w:rPr>
          <w:rFonts w:ascii="Arial" w:hAnsi="Arial" w:cs="Arial"/>
        </w:rPr>
        <w:t>specyfikacje techniczne wykonania i odbioru robót.</w:t>
      </w:r>
    </w:p>
    <w:p w14:paraId="1A72C2F9" w14:textId="77777777" w:rsidR="00B9314B" w:rsidRPr="00B9314B" w:rsidRDefault="00B9314B" w:rsidP="00B9314B">
      <w:pPr>
        <w:pStyle w:val="Akapitzlist"/>
        <w:spacing w:after="0" w:line="276" w:lineRule="auto"/>
        <w:jc w:val="both"/>
        <w:rPr>
          <w:rFonts w:ascii="Arial" w:hAnsi="Arial" w:cs="Arial"/>
          <w:i/>
          <w:iCs/>
        </w:rPr>
      </w:pPr>
      <w:r w:rsidRPr="00B9314B">
        <w:rPr>
          <w:rFonts w:ascii="Arial" w:hAnsi="Arial" w:cs="Arial"/>
          <w:i/>
          <w:iCs/>
        </w:rPr>
        <w:t>Z uwagi na to, że Wynagrodzenie wykonawcy wskazane w ofercie będzie miało charakter ryczałtowy, wykonawca przy wycenie oferty powinien opierać się na zakresie wskazanym w dokumentacji projektowej) oraz SST/STWIOR</w:t>
      </w:r>
      <w:r w:rsidR="004B2D09">
        <w:rPr>
          <w:rFonts w:ascii="Arial" w:hAnsi="Arial" w:cs="Arial"/>
          <w:i/>
          <w:iCs/>
        </w:rPr>
        <w:t>.</w:t>
      </w:r>
      <w:r w:rsidRPr="00B9314B">
        <w:rPr>
          <w:rFonts w:ascii="Arial" w:hAnsi="Arial" w:cs="Arial"/>
          <w:i/>
          <w:iCs/>
        </w:rPr>
        <w:t xml:space="preserve"> Przedmiar robót ma charakter pomocniczy. Wystąpienie w trakcie realizacji umowy robót nieujętych w przedmiarze lub robót w większej ilości w stosunku do przyjętej w przedmiarze nie będzie uprawniało wykonawcy do żądania dodatkowego wynagrodzenia - jeżeli roboty te ujęte były w dokumentacji </w:t>
      </w:r>
      <w:proofErr w:type="spellStart"/>
      <w:r w:rsidRPr="00B9314B">
        <w:rPr>
          <w:rFonts w:ascii="Arial" w:hAnsi="Arial" w:cs="Arial"/>
          <w:i/>
          <w:iCs/>
        </w:rPr>
        <w:t>projektowejlub</w:t>
      </w:r>
      <w:proofErr w:type="spellEnd"/>
      <w:r w:rsidRPr="00B9314B">
        <w:rPr>
          <w:rFonts w:ascii="Arial" w:hAnsi="Arial" w:cs="Arial"/>
          <w:i/>
          <w:iCs/>
        </w:rPr>
        <w:t xml:space="preserve"> SST/STWIOR.</w:t>
      </w:r>
    </w:p>
    <w:p w14:paraId="3FAE9982" w14:textId="77777777" w:rsidR="00035268" w:rsidRPr="00F9025B" w:rsidRDefault="00035268">
      <w:pPr>
        <w:pStyle w:val="Akapitzlist"/>
        <w:numPr>
          <w:ilvl w:val="0"/>
          <w:numId w:val="28"/>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2843DBE8" w14:textId="77777777" w:rsidR="00035268"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4E58184A" w14:textId="77777777" w:rsidR="003D4585"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24A8B3E3" w14:textId="77777777" w:rsidR="005B75BE" w:rsidRPr="008839EE" w:rsidRDefault="00C27455">
      <w:pPr>
        <w:pStyle w:val="Akapitzlist"/>
        <w:numPr>
          <w:ilvl w:val="0"/>
          <w:numId w:val="28"/>
        </w:numPr>
        <w:spacing w:after="0" w:line="276" w:lineRule="auto"/>
        <w:ind w:hanging="436"/>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7709DF9B" w14:textId="77777777" w:rsidR="007F7660" w:rsidRDefault="007F7660">
      <w:pPr>
        <w:pStyle w:val="Akapitzlist"/>
        <w:numPr>
          <w:ilvl w:val="0"/>
          <w:numId w:val="32"/>
        </w:numPr>
        <w:spacing w:after="0" w:line="276" w:lineRule="auto"/>
        <w:jc w:val="both"/>
        <w:rPr>
          <w:rFonts w:ascii="Arial" w:hAnsi="Arial" w:cs="Arial"/>
          <w:lang w:eastAsia="pl-PL"/>
        </w:rPr>
      </w:pPr>
      <w:r w:rsidRPr="0081247E">
        <w:rPr>
          <w:rFonts w:ascii="Arial" w:hAnsi="Arial" w:cs="Arial"/>
          <w:lang w:eastAsia="pl-PL"/>
        </w:rPr>
        <w:t>45233120-6 Roboty w zakresie budowy dróg,</w:t>
      </w:r>
    </w:p>
    <w:p w14:paraId="50D43CD6" w14:textId="77777777" w:rsidR="004509DE" w:rsidRPr="0081247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t>45100000-8 – przygotowanie terenu pod budowę</w:t>
      </w:r>
    </w:p>
    <w:p w14:paraId="792EBD6C" w14:textId="77777777" w:rsidR="004509D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t>45233000-9 – roboty w zakresie konstruowania, fundamentowania oraz wykonywania nawierzchni autostrad, dróg,</w:t>
      </w:r>
    </w:p>
    <w:p w14:paraId="1125D6B7" w14:textId="77777777" w:rsidR="004509DE" w:rsidRPr="0081247E" w:rsidRDefault="004509DE">
      <w:pPr>
        <w:pStyle w:val="Akapitzlist"/>
        <w:numPr>
          <w:ilvl w:val="0"/>
          <w:numId w:val="32"/>
        </w:numPr>
        <w:spacing w:after="0" w:line="276" w:lineRule="auto"/>
        <w:jc w:val="both"/>
        <w:rPr>
          <w:rFonts w:ascii="Arial" w:hAnsi="Arial" w:cs="Arial"/>
          <w:lang w:eastAsia="pl-PL"/>
        </w:rPr>
      </w:pPr>
      <w:r w:rsidRPr="004509DE">
        <w:rPr>
          <w:rFonts w:ascii="Arial" w:hAnsi="Arial" w:cs="Arial"/>
          <w:lang w:eastAsia="pl-PL"/>
        </w:rPr>
        <w:t>45233200-1 – roboty w zakresie różnych nawierzchni.</w:t>
      </w:r>
    </w:p>
    <w:p w14:paraId="73AAF555" w14:textId="77777777" w:rsidR="00CD3D78" w:rsidRPr="001976A8" w:rsidRDefault="003511EB">
      <w:pPr>
        <w:pStyle w:val="Akapitzlist"/>
        <w:numPr>
          <w:ilvl w:val="0"/>
          <w:numId w:val="28"/>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092A955" w14:textId="7777777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1976A8">
        <w:rPr>
          <w:rFonts w:ascii="Arial" w:hAnsi="Arial" w:cs="Arial"/>
          <w:lang w:eastAsia="ar-SA"/>
        </w:rPr>
        <w:t> </w:t>
      </w:r>
      <w:r w:rsidRPr="001976A8">
        <w:rPr>
          <w:rFonts w:ascii="Arial" w:hAnsi="Arial" w:cs="Arial"/>
          <w:lang w:eastAsia="ar-SA"/>
        </w:rPr>
        <w:t>art. 22 § 1 ustawy z dnia 26 czerwca 1974 r.  Kodeks pracy (</w:t>
      </w:r>
      <w:r w:rsidR="0092396B" w:rsidRPr="001976A8">
        <w:rPr>
          <w:rFonts w:ascii="Arial" w:hAnsi="Arial" w:cs="Arial"/>
          <w:lang w:eastAsia="ar-SA"/>
        </w:rPr>
        <w:t xml:space="preserve">tekst jedn. </w:t>
      </w:r>
      <w:r w:rsidRPr="001976A8">
        <w:rPr>
          <w:rFonts w:ascii="Arial" w:hAnsi="Arial" w:cs="Arial"/>
          <w:lang w:eastAsia="ar-SA"/>
        </w:rPr>
        <w:t>Dz. U. z</w:t>
      </w:r>
      <w:r w:rsidR="00E23A2D" w:rsidRPr="001976A8">
        <w:rPr>
          <w:rFonts w:ascii="Arial" w:hAnsi="Arial" w:cs="Arial"/>
          <w:lang w:eastAsia="ar-SA"/>
        </w:rPr>
        <w:t> </w:t>
      </w:r>
      <w:r w:rsidRPr="001976A8">
        <w:rPr>
          <w:rFonts w:ascii="Arial" w:hAnsi="Arial" w:cs="Arial"/>
          <w:lang w:eastAsia="ar-SA"/>
        </w:rPr>
        <w:t>202</w:t>
      </w:r>
      <w:r w:rsidR="003A6042">
        <w:rPr>
          <w:rFonts w:ascii="Arial" w:hAnsi="Arial" w:cs="Arial"/>
          <w:lang w:eastAsia="ar-SA"/>
        </w:rPr>
        <w:t>2</w:t>
      </w:r>
      <w:r w:rsidRPr="001976A8">
        <w:rPr>
          <w:rFonts w:ascii="Arial" w:hAnsi="Arial" w:cs="Arial"/>
          <w:lang w:eastAsia="ar-SA"/>
        </w:rPr>
        <w:t xml:space="preserve"> poz. 1</w:t>
      </w:r>
      <w:r w:rsidR="003A6042">
        <w:rPr>
          <w:rFonts w:ascii="Arial" w:hAnsi="Arial" w:cs="Arial"/>
          <w:lang w:eastAsia="ar-SA"/>
        </w:rPr>
        <w:t>510</w:t>
      </w:r>
      <w:r w:rsidRPr="001976A8">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1976A8">
        <w:rPr>
          <w:rFonts w:ascii="Arial" w:hAnsi="Arial" w:cs="Arial"/>
          <w:lang w:eastAsia="ar-SA"/>
        </w:rPr>
        <w:t xml:space="preserve"> oraz sytuacji, w której </w:t>
      </w:r>
      <w:r w:rsidR="001537C7" w:rsidRPr="001976A8">
        <w:rPr>
          <w:rFonts w:ascii="Arial" w:hAnsi="Arial" w:cs="Arial"/>
          <w:lang w:eastAsia="ar-SA"/>
        </w:rPr>
        <w:t>W</w:t>
      </w:r>
      <w:r w:rsidR="007B7C05" w:rsidRPr="001976A8">
        <w:rPr>
          <w:rFonts w:ascii="Arial" w:hAnsi="Arial" w:cs="Arial"/>
          <w:lang w:eastAsia="ar-SA"/>
        </w:rPr>
        <w:t xml:space="preserve">ykonawca, podwykonawca lub dalszy podwykonawca </w:t>
      </w:r>
      <w:r w:rsidR="007B7C05" w:rsidRPr="001976A8">
        <w:rPr>
          <w:rFonts w:ascii="Arial" w:hAnsi="Arial" w:cs="Arial"/>
          <w:lang w:eastAsia="ar-SA"/>
        </w:rPr>
        <w:lastRenderedPageBreak/>
        <w:t>osobiście wykonuje powyższe czynności np. osoba fizyczna prowadząca działalność gospodarczą, wspólnicy spółki cywilnej</w:t>
      </w:r>
      <w:r w:rsidRPr="001976A8">
        <w:rPr>
          <w:rFonts w:ascii="Arial" w:hAnsi="Arial" w:cs="Arial"/>
          <w:lang w:eastAsia="ar-SA"/>
        </w:rPr>
        <w:t>).</w:t>
      </w:r>
    </w:p>
    <w:p w14:paraId="1576C120" w14:textId="7777777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Szczegółowe wymagania dotyczące realizacji oraz egzekwowania wymogu zatrudnienia na podstawie stosunku pracy zostały określone w projekcie umowy, stanowiąc</w:t>
      </w:r>
      <w:r w:rsidR="00035268" w:rsidRPr="001976A8">
        <w:rPr>
          <w:rFonts w:ascii="Arial" w:hAnsi="Arial" w:cs="Arial"/>
          <w:lang w:eastAsia="ar-SA"/>
        </w:rPr>
        <w:t>ym</w:t>
      </w:r>
      <w:r w:rsidRPr="001976A8">
        <w:rPr>
          <w:rFonts w:ascii="Arial" w:hAnsi="Arial" w:cs="Arial"/>
          <w:lang w:eastAsia="ar-SA"/>
        </w:rPr>
        <w:t xml:space="preserve"> załącznik nr </w:t>
      </w:r>
      <w:r w:rsidR="004B51DF">
        <w:rPr>
          <w:rFonts w:ascii="Arial" w:hAnsi="Arial" w:cs="Arial"/>
          <w:lang w:eastAsia="ar-SA"/>
        </w:rPr>
        <w:t>8</w:t>
      </w:r>
      <w:r w:rsidRPr="001976A8">
        <w:rPr>
          <w:rFonts w:ascii="Arial" w:hAnsi="Arial" w:cs="Arial"/>
          <w:lang w:eastAsia="ar-SA"/>
        </w:rPr>
        <w:t xml:space="preserve"> do SWZ.</w:t>
      </w:r>
    </w:p>
    <w:p w14:paraId="07DBB8A7" w14:textId="77777777" w:rsidR="004B2D09" w:rsidRDefault="004B2D09">
      <w:pPr>
        <w:pStyle w:val="Akapitzlist"/>
        <w:numPr>
          <w:ilvl w:val="0"/>
          <w:numId w:val="28"/>
        </w:numPr>
        <w:spacing w:after="0" w:line="276" w:lineRule="auto"/>
        <w:ind w:hanging="436"/>
        <w:jc w:val="both"/>
        <w:rPr>
          <w:rFonts w:ascii="Arial" w:hAnsi="Arial" w:cs="Arial"/>
          <w:lang w:eastAsia="ar-SA"/>
        </w:rPr>
      </w:pPr>
      <w:r>
        <w:rPr>
          <w:rFonts w:ascii="Arial" w:hAnsi="Arial" w:cs="Arial"/>
        </w:rPr>
        <w:t>Rozwiązania równoważne:</w:t>
      </w:r>
    </w:p>
    <w:p w14:paraId="13479D59"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3D6C23C8"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78A57393"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7E4FD4AC"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579EB781"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w:t>
      </w:r>
      <w:r w:rsidRPr="004B2D09">
        <w:rPr>
          <w:rFonts w:ascii="Arial" w:hAnsi="Arial" w:cs="Arial"/>
        </w:rPr>
        <w:lastRenderedPageBreak/>
        <w:t>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7EF2B4CA"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400E9CEC" w14:textId="77777777" w:rsidR="004B2D09" w:rsidRDefault="004B2D09">
      <w:pPr>
        <w:pStyle w:val="Akapitzlist"/>
        <w:numPr>
          <w:ilvl w:val="0"/>
          <w:numId w:val="28"/>
        </w:numPr>
        <w:spacing w:after="0" w:line="276" w:lineRule="auto"/>
        <w:jc w:val="both"/>
        <w:rPr>
          <w:rFonts w:ascii="Arial" w:hAnsi="Arial" w:cs="Arial"/>
        </w:rPr>
      </w:pPr>
      <w:r>
        <w:rPr>
          <w:rFonts w:ascii="Arial" w:hAnsi="Arial" w:cs="Arial"/>
        </w:rPr>
        <w:t>Gwarancja</w:t>
      </w:r>
    </w:p>
    <w:p w14:paraId="0BA6E706" w14:textId="77777777" w:rsidR="004B2D09" w:rsidRDefault="004B2D09" w:rsidP="004B2D09">
      <w:pPr>
        <w:pStyle w:val="Akapitzlist"/>
        <w:spacing w:after="0" w:line="276" w:lineRule="auto"/>
        <w:jc w:val="both"/>
        <w:rPr>
          <w:rFonts w:ascii="Arial" w:hAnsi="Arial" w:cs="Arial"/>
        </w:rPr>
      </w:pPr>
      <w:r w:rsidRPr="004B2D09">
        <w:rPr>
          <w:rFonts w:ascii="Arial" w:hAnsi="Arial" w:cs="Arial"/>
        </w:rPr>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1CF98A21" w14:textId="77777777" w:rsidR="004B2D09" w:rsidRDefault="004B2D09" w:rsidP="004B2D09">
      <w:pPr>
        <w:pStyle w:val="Akapitzlist"/>
        <w:spacing w:after="0" w:line="276" w:lineRule="auto"/>
        <w:jc w:val="both"/>
        <w:rPr>
          <w:rFonts w:ascii="Arial" w:hAnsi="Arial" w:cs="Arial"/>
        </w:rPr>
      </w:pPr>
    </w:p>
    <w:p w14:paraId="2C34C944"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0019EECD"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7DEAF1AE" w14:textId="77777777"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39469DCB"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Wartość zamówienia jest niższa od tzw. progów unijnych które zobowiązują </w:t>
      </w:r>
      <w:proofErr w:type="spellStart"/>
      <w:r w:rsidRPr="004A1174">
        <w:rPr>
          <w:rFonts w:ascii="Arial" w:hAnsi="Arial" w:cs="Arial"/>
        </w:rPr>
        <w:t>doimplementacji</w:t>
      </w:r>
      <w:proofErr w:type="spellEnd"/>
      <w:r w:rsidRPr="004A1174">
        <w:rPr>
          <w:rFonts w:ascii="Arial" w:hAnsi="Arial" w:cs="Arial"/>
        </w:rPr>
        <w:t xml:space="preserve"> dyrektyw UE. Dyrektywa 2014/24/UE w treści motywu 78wskazuje, że aby zwiększyć konkurencję, instytucje zamawiające </w:t>
      </w:r>
      <w:proofErr w:type="spellStart"/>
      <w:r w:rsidRPr="004A1174">
        <w:rPr>
          <w:rFonts w:ascii="Arial" w:hAnsi="Arial" w:cs="Arial"/>
        </w:rPr>
        <w:t>powinnyw</w:t>
      </w:r>
      <w:proofErr w:type="spellEnd"/>
      <w:r w:rsidRPr="004A1174">
        <w:rPr>
          <w:rFonts w:ascii="Arial" w:hAnsi="Arial" w:cs="Arial"/>
        </w:rPr>
        <w:t xml:space="preserve"> szczególności zachęcać do dzielenia dużych zamówień na części. Przedmiotowe</w:t>
      </w:r>
      <w:r>
        <w:rPr>
          <w:rFonts w:ascii="Arial" w:hAnsi="Arial" w:cs="Arial"/>
        </w:rPr>
        <w:t xml:space="preserve"> z</w:t>
      </w:r>
      <w:r w:rsidRPr="004A1174">
        <w:rPr>
          <w:rFonts w:ascii="Arial" w:hAnsi="Arial" w:cs="Arial"/>
        </w:rPr>
        <w:t xml:space="preserve">amówienie nie jest dużym zamówieniem w rozumieniu motywu 78 </w:t>
      </w:r>
      <w:proofErr w:type="spellStart"/>
      <w:r w:rsidRPr="004A1174">
        <w:rPr>
          <w:rFonts w:ascii="Arial" w:hAnsi="Arial" w:cs="Arial"/>
        </w:rPr>
        <w:t>powołanejdyrektywy</w:t>
      </w:r>
      <w:proofErr w:type="spellEnd"/>
      <w:r w:rsidRPr="004A1174">
        <w:rPr>
          <w:rFonts w:ascii="Arial" w:hAnsi="Arial" w:cs="Arial"/>
        </w:rPr>
        <w:t xml:space="preserve"> UE (dyrektywy stosuje się od tzw. progów UE, a dyrektywa </w:t>
      </w:r>
      <w:proofErr w:type="spellStart"/>
      <w:r w:rsidRPr="004A1174">
        <w:rPr>
          <w:rFonts w:ascii="Arial" w:hAnsi="Arial" w:cs="Arial"/>
        </w:rPr>
        <w:t>posługujesię</w:t>
      </w:r>
      <w:proofErr w:type="spellEnd"/>
      <w:r w:rsidRPr="004A1174">
        <w:rPr>
          <w:rFonts w:ascii="Arial" w:hAnsi="Arial" w:cs="Arial"/>
        </w:rPr>
        <w:t xml:space="preserve"> pojęciem dużego zamówienia na gruncie zamówień podlegających </w:t>
      </w:r>
      <w:proofErr w:type="spellStart"/>
      <w:proofErr w:type="gramStart"/>
      <w:r w:rsidRPr="004A1174">
        <w:rPr>
          <w:rFonts w:ascii="Arial" w:hAnsi="Arial" w:cs="Arial"/>
        </w:rPr>
        <w:t>dyrektywie,a</w:t>
      </w:r>
      <w:proofErr w:type="spellEnd"/>
      <w:proofErr w:type="gramEnd"/>
      <w:r w:rsidRPr="004A1174">
        <w:rPr>
          <w:rFonts w:ascii="Arial" w:hAnsi="Arial" w:cs="Arial"/>
        </w:rPr>
        <w:t xml:space="preserve"> więc zamówienia o wartości znacznie przewyższającej tzw. progi UE).</w:t>
      </w:r>
    </w:p>
    <w:p w14:paraId="65204657"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22377064"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1) Przedmiotem zamówienia jest wykonanie robót funkcjonalnie ze sobą związanych. Rozdzielenie robót groziłoby niedającymi się wyeliminować </w:t>
      </w:r>
      <w:proofErr w:type="spellStart"/>
      <w:r w:rsidRPr="004A1174">
        <w:rPr>
          <w:rFonts w:ascii="Arial" w:hAnsi="Arial" w:cs="Arial"/>
        </w:rPr>
        <w:t>problemamiorganizacyjnymi</w:t>
      </w:r>
      <w:proofErr w:type="spellEnd"/>
      <w:r w:rsidRPr="004A1174">
        <w:rPr>
          <w:rFonts w:ascii="Arial" w:hAnsi="Arial" w:cs="Arial"/>
        </w:rPr>
        <w:t xml:space="preserve"> związanymi z odpowiedzialnością za poszczególne </w:t>
      </w:r>
      <w:proofErr w:type="spellStart"/>
      <w:r w:rsidRPr="004A1174">
        <w:rPr>
          <w:rFonts w:ascii="Arial" w:hAnsi="Arial" w:cs="Arial"/>
        </w:rPr>
        <w:t>elementyrobót</w:t>
      </w:r>
      <w:proofErr w:type="spellEnd"/>
      <w:r w:rsidRPr="004A1174">
        <w:rPr>
          <w:rFonts w:ascii="Arial" w:hAnsi="Arial" w:cs="Arial"/>
        </w:rPr>
        <w:t xml:space="preserve"> wykonywanych przez różnych Wykonawców.</w:t>
      </w:r>
    </w:p>
    <w:p w14:paraId="43DF7EAD" w14:textId="77777777" w:rsidR="00EE4846" w:rsidRDefault="00EE4846" w:rsidP="00EE4846">
      <w:pPr>
        <w:spacing w:after="0"/>
        <w:ind w:left="708"/>
        <w:jc w:val="both"/>
        <w:rPr>
          <w:rFonts w:ascii="Arial" w:hAnsi="Arial" w:cs="Arial"/>
        </w:rPr>
      </w:pPr>
      <w:r w:rsidRPr="004A1174">
        <w:rPr>
          <w:rFonts w:ascii="Arial" w:hAnsi="Arial" w:cs="Arial"/>
        </w:rPr>
        <w:t xml:space="preserve">2) Przy tego typu robotach nie ma możliwości jednoznacznego określenia </w:t>
      </w:r>
      <w:proofErr w:type="spellStart"/>
      <w:r w:rsidRPr="004A1174">
        <w:rPr>
          <w:rFonts w:ascii="Arial" w:hAnsi="Arial" w:cs="Arial"/>
        </w:rPr>
        <w:t>zasadodpowiedzialności</w:t>
      </w:r>
      <w:proofErr w:type="spellEnd"/>
      <w:r w:rsidRPr="004A1174">
        <w:rPr>
          <w:rFonts w:ascii="Arial" w:hAnsi="Arial" w:cs="Arial"/>
        </w:rPr>
        <w:t xml:space="preserve"> za jeden plac budowy (przekazany byłby równolegle </w:t>
      </w:r>
      <w:proofErr w:type="spellStart"/>
      <w:r w:rsidRPr="004A1174">
        <w:rPr>
          <w:rFonts w:ascii="Arial" w:hAnsi="Arial" w:cs="Arial"/>
        </w:rPr>
        <w:t>wieluWykonawcom</w:t>
      </w:r>
      <w:proofErr w:type="spellEnd"/>
      <w:r w:rsidRPr="004A1174">
        <w:rPr>
          <w:rFonts w:ascii="Arial" w:hAnsi="Arial" w:cs="Arial"/>
        </w:rPr>
        <w:t>). Nie jest także możliwe rozgraniczenie odpowiedzialności wielu kierowników budowy.</w:t>
      </w:r>
    </w:p>
    <w:p w14:paraId="700B7E39"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3) Podział przedmiotu zamówienia na zadania groziłby znaczącym </w:t>
      </w:r>
      <w:proofErr w:type="spellStart"/>
      <w:r w:rsidRPr="004A1174">
        <w:rPr>
          <w:rFonts w:ascii="Arial" w:hAnsi="Arial" w:cs="Arial"/>
        </w:rPr>
        <w:t>zwiększeniemkosztów</w:t>
      </w:r>
      <w:proofErr w:type="spellEnd"/>
      <w:r w:rsidRPr="004A1174">
        <w:rPr>
          <w:rFonts w:ascii="Arial" w:hAnsi="Arial" w:cs="Arial"/>
        </w:rPr>
        <w:t xml:space="preserve"> oraz trudnościami technologicznymi wynikającymi z </w:t>
      </w:r>
      <w:proofErr w:type="spellStart"/>
      <w:r w:rsidRPr="004A1174">
        <w:rPr>
          <w:rFonts w:ascii="Arial" w:hAnsi="Arial" w:cs="Arial"/>
        </w:rPr>
        <w:t>wykonywaniaprzedmiotu</w:t>
      </w:r>
      <w:proofErr w:type="spellEnd"/>
      <w:r w:rsidRPr="004A1174">
        <w:rPr>
          <w:rFonts w:ascii="Arial" w:hAnsi="Arial" w:cs="Arial"/>
        </w:rPr>
        <w:t xml:space="preserve"> zamówienia przez większą liczbę Wykonawców </w:t>
      </w:r>
      <w:r w:rsidRPr="004A1174">
        <w:rPr>
          <w:rFonts w:ascii="Arial" w:hAnsi="Arial" w:cs="Arial"/>
        </w:rPr>
        <w:lastRenderedPageBreak/>
        <w:t>(</w:t>
      </w:r>
      <w:proofErr w:type="spellStart"/>
      <w:r w:rsidRPr="004A1174">
        <w:rPr>
          <w:rFonts w:ascii="Arial" w:hAnsi="Arial" w:cs="Arial"/>
        </w:rPr>
        <w:t>poszczególniWykonawcy</w:t>
      </w:r>
      <w:proofErr w:type="spellEnd"/>
      <w:r w:rsidRPr="004A1174">
        <w:rPr>
          <w:rFonts w:ascii="Arial" w:hAnsi="Arial" w:cs="Arial"/>
        </w:rPr>
        <w:t xml:space="preserve"> mogliby wykonywać prace w różnych </w:t>
      </w:r>
      <w:proofErr w:type="spellStart"/>
      <w:r w:rsidRPr="004A1174">
        <w:rPr>
          <w:rFonts w:ascii="Arial" w:hAnsi="Arial" w:cs="Arial"/>
        </w:rPr>
        <w:t>technologiachdopuszczonych</w:t>
      </w:r>
      <w:proofErr w:type="spellEnd"/>
      <w:r w:rsidRPr="004A1174">
        <w:rPr>
          <w:rFonts w:ascii="Arial" w:hAnsi="Arial" w:cs="Arial"/>
        </w:rPr>
        <w:t xml:space="preserve"> dokumentacją projektową, co powodowałoby </w:t>
      </w:r>
      <w:proofErr w:type="spellStart"/>
      <w:r w:rsidRPr="004A1174">
        <w:rPr>
          <w:rFonts w:ascii="Arial" w:hAnsi="Arial" w:cs="Arial"/>
        </w:rPr>
        <w:t>problemyw</w:t>
      </w:r>
      <w:proofErr w:type="spellEnd"/>
      <w:r w:rsidRPr="004A1174">
        <w:rPr>
          <w:rFonts w:ascii="Arial" w:hAnsi="Arial" w:cs="Arial"/>
        </w:rPr>
        <w:t xml:space="preserve"> połączeniu obszarów objętych inwestycją).</w:t>
      </w:r>
    </w:p>
    <w:p w14:paraId="03F64693"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4) Przy tego typu robotach wykonywanych przez różnych </w:t>
      </w:r>
      <w:proofErr w:type="spellStart"/>
      <w:r w:rsidRPr="004A1174">
        <w:rPr>
          <w:rFonts w:ascii="Arial" w:hAnsi="Arial" w:cs="Arial"/>
        </w:rPr>
        <w:t>Wykonawcówopóźnienie</w:t>
      </w:r>
      <w:proofErr w:type="spellEnd"/>
      <w:r w:rsidRPr="004A1174">
        <w:rPr>
          <w:rFonts w:ascii="Arial" w:hAnsi="Arial" w:cs="Arial"/>
        </w:rPr>
        <w:t xml:space="preserve"> jednego z Wykonawców wpłynęłoby negatywnie na </w:t>
      </w:r>
      <w:proofErr w:type="spellStart"/>
      <w:r w:rsidRPr="004A1174">
        <w:rPr>
          <w:rFonts w:ascii="Arial" w:hAnsi="Arial" w:cs="Arial"/>
        </w:rPr>
        <w:t>terminowośćwykonania</w:t>
      </w:r>
      <w:proofErr w:type="spellEnd"/>
      <w:r w:rsidRPr="004A1174">
        <w:rPr>
          <w:rFonts w:ascii="Arial" w:hAnsi="Arial" w:cs="Arial"/>
        </w:rPr>
        <w:t xml:space="preserve"> innych elementów inwestycji – zależnych od </w:t>
      </w:r>
      <w:proofErr w:type="spellStart"/>
      <w:r w:rsidRPr="004A1174">
        <w:rPr>
          <w:rFonts w:ascii="Arial" w:hAnsi="Arial" w:cs="Arial"/>
        </w:rPr>
        <w:t>terminowegowykonania</w:t>
      </w:r>
      <w:proofErr w:type="spellEnd"/>
      <w:r w:rsidRPr="004A1174">
        <w:rPr>
          <w:rFonts w:ascii="Arial" w:hAnsi="Arial" w:cs="Arial"/>
        </w:rPr>
        <w:t xml:space="preserve"> prac przez innego Wykonawcę.</w:t>
      </w:r>
    </w:p>
    <w:p w14:paraId="19FE1E3E"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5) Wykonawcy powielaliby koszty pośrednie prac, co wpływałoby na koszty inwestycji. W każdej z ofert częściowych wykonawca musiałby założyć </w:t>
      </w:r>
      <w:proofErr w:type="spellStart"/>
      <w:r w:rsidRPr="004A1174">
        <w:rPr>
          <w:rFonts w:ascii="Arial" w:hAnsi="Arial" w:cs="Arial"/>
        </w:rPr>
        <w:t>odrębnąwycenę</w:t>
      </w:r>
      <w:proofErr w:type="spellEnd"/>
      <w:r w:rsidRPr="004A1174">
        <w:rPr>
          <w:rFonts w:ascii="Arial" w:hAnsi="Arial" w:cs="Arial"/>
        </w:rPr>
        <w:t xml:space="preserve"> użycia tego samego rodzaju sprzętu w sytuacji, w której składając jedną ofertę, użycie sprzętu wyceniłby jednokrotnie. W dokumentacji </w:t>
      </w:r>
      <w:proofErr w:type="spellStart"/>
      <w:r w:rsidRPr="004A1174">
        <w:rPr>
          <w:rFonts w:ascii="Arial" w:hAnsi="Arial" w:cs="Arial"/>
        </w:rPr>
        <w:t>projektowejwskazane</w:t>
      </w:r>
      <w:proofErr w:type="spellEnd"/>
      <w:r w:rsidRPr="004A1174">
        <w:rPr>
          <w:rFonts w:ascii="Arial" w:hAnsi="Arial" w:cs="Arial"/>
        </w:rPr>
        <w:t xml:space="preserve"> są rozwiązania wymagające użycia wielorodzajowego sprzętu budowlanego.</w:t>
      </w:r>
    </w:p>
    <w:p w14:paraId="44DAE3C6"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6) Każdy z Wykonawców w cenę wliczyłby odrębne koszty polisy OC, </w:t>
      </w:r>
      <w:proofErr w:type="spellStart"/>
      <w:r w:rsidRPr="004A1174">
        <w:rPr>
          <w:rFonts w:ascii="Arial" w:hAnsi="Arial" w:cs="Arial"/>
        </w:rPr>
        <w:t>cozwiększyłoby</w:t>
      </w:r>
      <w:proofErr w:type="spellEnd"/>
      <w:r w:rsidRPr="004A1174">
        <w:rPr>
          <w:rFonts w:ascii="Arial" w:hAnsi="Arial" w:cs="Arial"/>
        </w:rPr>
        <w:t xml:space="preserve"> poziom wydatków Zamawiającego.</w:t>
      </w:r>
    </w:p>
    <w:p w14:paraId="1C610610"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7) W przypadku podziału na części Wykonawcy powielaliby koszty m.in. </w:t>
      </w:r>
      <w:proofErr w:type="spellStart"/>
      <w:r w:rsidRPr="004A1174">
        <w:rPr>
          <w:rFonts w:ascii="Arial" w:hAnsi="Arial" w:cs="Arial"/>
        </w:rPr>
        <w:t>dostawymateriałów</w:t>
      </w:r>
      <w:proofErr w:type="spellEnd"/>
      <w:r w:rsidRPr="004A1174">
        <w:rPr>
          <w:rFonts w:ascii="Arial" w:hAnsi="Arial" w:cs="Arial"/>
        </w:rPr>
        <w:t xml:space="preserve"> niezbędnych do realizacji inwestycji, koszty kadry </w:t>
      </w:r>
      <w:proofErr w:type="spellStart"/>
      <w:r w:rsidRPr="004A1174">
        <w:rPr>
          <w:rFonts w:ascii="Arial" w:hAnsi="Arial" w:cs="Arial"/>
        </w:rPr>
        <w:t>zarządzającejprocesem</w:t>
      </w:r>
      <w:proofErr w:type="spellEnd"/>
      <w:r w:rsidRPr="004A1174">
        <w:rPr>
          <w:rFonts w:ascii="Arial" w:hAnsi="Arial" w:cs="Arial"/>
        </w:rPr>
        <w:t xml:space="preserve"> budowlanym, koszty przygotowania dokumentacji </w:t>
      </w:r>
      <w:proofErr w:type="spellStart"/>
      <w:r w:rsidRPr="004A1174">
        <w:rPr>
          <w:rFonts w:ascii="Arial" w:hAnsi="Arial" w:cs="Arial"/>
        </w:rPr>
        <w:t>powykonawczejczy</w:t>
      </w:r>
      <w:proofErr w:type="spellEnd"/>
      <w:r w:rsidRPr="004A1174">
        <w:rPr>
          <w:rFonts w:ascii="Arial" w:hAnsi="Arial" w:cs="Arial"/>
        </w:rPr>
        <w:t xml:space="preserve"> obsługi geodezyjnej, co wpływałoby niekorzystnie dla Zamawiającego </w:t>
      </w:r>
      <w:proofErr w:type="spellStart"/>
      <w:r w:rsidRPr="004A1174">
        <w:rPr>
          <w:rFonts w:ascii="Arial" w:hAnsi="Arial" w:cs="Arial"/>
        </w:rPr>
        <w:t>nakoszty</w:t>
      </w:r>
      <w:proofErr w:type="spellEnd"/>
      <w:r w:rsidRPr="004A1174">
        <w:rPr>
          <w:rFonts w:ascii="Arial" w:hAnsi="Arial" w:cs="Arial"/>
        </w:rPr>
        <w:t xml:space="preserve"> inwestycji. W każdej z ofert częściowych Wykonawca musiałby </w:t>
      </w:r>
      <w:proofErr w:type="spellStart"/>
      <w:r w:rsidRPr="004A1174">
        <w:rPr>
          <w:rFonts w:ascii="Arial" w:hAnsi="Arial" w:cs="Arial"/>
        </w:rPr>
        <w:t>założyćodrębną</w:t>
      </w:r>
      <w:proofErr w:type="spellEnd"/>
      <w:r w:rsidRPr="004A1174">
        <w:rPr>
          <w:rFonts w:ascii="Arial" w:hAnsi="Arial" w:cs="Arial"/>
        </w:rPr>
        <w:t xml:space="preserve"> wycenę użycia dostawy tego samego rodzaju materiału, w </w:t>
      </w:r>
      <w:proofErr w:type="spellStart"/>
      <w:proofErr w:type="gramStart"/>
      <w:r w:rsidRPr="004A1174">
        <w:rPr>
          <w:rFonts w:ascii="Arial" w:hAnsi="Arial" w:cs="Arial"/>
        </w:rPr>
        <w:t>sytuacji,w</w:t>
      </w:r>
      <w:proofErr w:type="spellEnd"/>
      <w:proofErr w:type="gramEnd"/>
      <w:r w:rsidRPr="004A1174">
        <w:rPr>
          <w:rFonts w:ascii="Arial" w:hAnsi="Arial" w:cs="Arial"/>
        </w:rPr>
        <w:t xml:space="preserve"> której, składając jedną ofertę, dostawę materiału wyceniłby jednokrotnie.</w:t>
      </w:r>
    </w:p>
    <w:p w14:paraId="51325333"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8) Podział zamówienia na części przy założeniu unieważnienia jednej z </w:t>
      </w:r>
      <w:proofErr w:type="spellStart"/>
      <w:r w:rsidRPr="004A1174">
        <w:rPr>
          <w:rFonts w:ascii="Arial" w:hAnsi="Arial" w:cs="Arial"/>
        </w:rPr>
        <w:t>nichi</w:t>
      </w:r>
      <w:proofErr w:type="spellEnd"/>
      <w:r w:rsidRPr="004A1174">
        <w:rPr>
          <w:rFonts w:ascii="Arial" w:hAnsi="Arial" w:cs="Arial"/>
        </w:rPr>
        <w:t xml:space="preserve"> przy założeniu konieczności wszczęcia kolejnego </w:t>
      </w:r>
      <w:proofErr w:type="spellStart"/>
      <w:r w:rsidRPr="004A1174">
        <w:rPr>
          <w:rFonts w:ascii="Arial" w:hAnsi="Arial" w:cs="Arial"/>
        </w:rPr>
        <w:t>postępowaniaobejmującego</w:t>
      </w:r>
      <w:proofErr w:type="spellEnd"/>
      <w:r w:rsidRPr="004A1174">
        <w:rPr>
          <w:rFonts w:ascii="Arial" w:hAnsi="Arial" w:cs="Arial"/>
        </w:rPr>
        <w:t xml:space="preserve"> unieważnioną część po okresie </w:t>
      </w:r>
      <w:r w:rsidR="00F12387">
        <w:rPr>
          <w:rFonts w:ascii="Arial" w:hAnsi="Arial" w:cs="Arial"/>
        </w:rPr>
        <w:t>9</w:t>
      </w:r>
      <w:r w:rsidRPr="004A1174">
        <w:rPr>
          <w:rFonts w:ascii="Arial" w:hAnsi="Arial" w:cs="Arial"/>
        </w:rPr>
        <w:t xml:space="preserve"> miesięcy od dnia </w:t>
      </w:r>
      <w:proofErr w:type="spellStart"/>
      <w:r w:rsidRPr="004A1174">
        <w:rPr>
          <w:rFonts w:ascii="Arial" w:hAnsi="Arial" w:cs="Arial"/>
        </w:rPr>
        <w:t>uzyskaniapromesy</w:t>
      </w:r>
      <w:proofErr w:type="spellEnd"/>
      <w:r w:rsidRPr="004A1174">
        <w:rPr>
          <w:rFonts w:ascii="Arial" w:hAnsi="Arial" w:cs="Arial"/>
        </w:rPr>
        <w:t xml:space="preserve"> wstępnej oznaczałby:</w:t>
      </w:r>
    </w:p>
    <w:p w14:paraId="12AEBEFF"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utratę dofinansowania dla całości projektu;</w:t>
      </w:r>
    </w:p>
    <w:p w14:paraId="54E1EC97"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związany z tym brak możliwości zrealizowania unieważnionej części (brak montażu finansowego);</w:t>
      </w:r>
    </w:p>
    <w:p w14:paraId="7A3E4048" w14:textId="77777777" w:rsidR="00EE4846" w:rsidRPr="004A1174" w:rsidRDefault="00EE4846">
      <w:pPr>
        <w:pStyle w:val="Akapitzlist"/>
        <w:numPr>
          <w:ilvl w:val="0"/>
          <w:numId w:val="37"/>
        </w:numPr>
        <w:spacing w:after="0"/>
        <w:ind w:left="1428"/>
        <w:jc w:val="both"/>
        <w:rPr>
          <w:rFonts w:ascii="Arial" w:hAnsi="Arial" w:cs="Arial"/>
        </w:rPr>
      </w:pPr>
      <w:r w:rsidRPr="004A1174">
        <w:rPr>
          <w:rFonts w:ascii="Arial" w:hAnsi="Arial" w:cs="Arial"/>
        </w:rPr>
        <w:t>konieczność realizacji umowy na pierwszą (nieunieważnioną część postępowania) pomimo braku montażu finansowego.</w:t>
      </w:r>
    </w:p>
    <w:p w14:paraId="41350BC8"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9) Podział zamówienia na części znacząco utrudniłby rozliczenie wynagrodzenia wykonawców ze względu na konieczność jednoczesnego </w:t>
      </w:r>
      <w:proofErr w:type="spellStart"/>
      <w:r w:rsidRPr="004A1174">
        <w:rPr>
          <w:rFonts w:ascii="Arial" w:hAnsi="Arial" w:cs="Arial"/>
        </w:rPr>
        <w:t>rozliczaniatransz</w:t>
      </w:r>
      <w:proofErr w:type="spellEnd"/>
      <w:r w:rsidRPr="004A1174">
        <w:rPr>
          <w:rFonts w:ascii="Arial" w:hAnsi="Arial" w:cs="Arial"/>
        </w:rPr>
        <w:t xml:space="preserve"> dofinansowania ze środków z programu Polski Ład.</w:t>
      </w:r>
    </w:p>
    <w:p w14:paraId="2B11DAA3" w14:textId="77777777" w:rsidR="00EE4846" w:rsidRPr="004A1174" w:rsidRDefault="00EE4846" w:rsidP="00EE4846">
      <w:pPr>
        <w:spacing w:after="0"/>
        <w:ind w:left="708"/>
        <w:jc w:val="both"/>
        <w:rPr>
          <w:rFonts w:ascii="Arial" w:hAnsi="Arial" w:cs="Arial"/>
        </w:rPr>
      </w:pPr>
      <w:r w:rsidRPr="004A1174">
        <w:rPr>
          <w:rFonts w:ascii="Arial" w:hAnsi="Arial" w:cs="Arial"/>
        </w:rPr>
        <w:t xml:space="preserve">Reasumując, Zamawiający nie dokonał podziału zamówienia na części ze </w:t>
      </w:r>
      <w:proofErr w:type="spellStart"/>
      <w:r w:rsidRPr="004A1174">
        <w:rPr>
          <w:rFonts w:ascii="Arial" w:hAnsi="Arial" w:cs="Arial"/>
        </w:rPr>
        <w:t>względuna</w:t>
      </w:r>
      <w:proofErr w:type="spellEnd"/>
      <w:r w:rsidRPr="004A1174">
        <w:rPr>
          <w:rFonts w:ascii="Arial" w:hAnsi="Arial" w:cs="Arial"/>
        </w:rPr>
        <w:t xml:space="preserve"> to, że podział taki groziłby nadmiernymi trudnościami </w:t>
      </w:r>
      <w:proofErr w:type="spellStart"/>
      <w:r w:rsidRPr="004A1174">
        <w:rPr>
          <w:rFonts w:ascii="Arial" w:hAnsi="Arial" w:cs="Arial"/>
        </w:rPr>
        <w:t>technicznymioraz</w:t>
      </w:r>
      <w:proofErr w:type="spellEnd"/>
      <w:r w:rsidRPr="004A1174">
        <w:rPr>
          <w:rFonts w:ascii="Arial" w:hAnsi="Arial" w:cs="Arial"/>
        </w:rPr>
        <w:t xml:space="preserve"> nadmiernymi kosztami wykonania zamówienia. Potrzeba </w:t>
      </w:r>
      <w:proofErr w:type="spellStart"/>
      <w:r w:rsidRPr="004A1174">
        <w:rPr>
          <w:rFonts w:ascii="Arial" w:hAnsi="Arial" w:cs="Arial"/>
        </w:rPr>
        <w:t>skoordynowaniadziałań</w:t>
      </w:r>
      <w:proofErr w:type="spellEnd"/>
      <w:r w:rsidRPr="004A1174">
        <w:rPr>
          <w:rFonts w:ascii="Arial" w:hAnsi="Arial" w:cs="Arial"/>
        </w:rPr>
        <w:t xml:space="preserve"> różnych wykonawców realizujących poszczególne części </w:t>
      </w:r>
      <w:proofErr w:type="spellStart"/>
      <w:r w:rsidRPr="004A1174">
        <w:rPr>
          <w:rFonts w:ascii="Arial" w:hAnsi="Arial" w:cs="Arial"/>
        </w:rPr>
        <w:t>zamówieniamogłaby</w:t>
      </w:r>
      <w:proofErr w:type="spellEnd"/>
      <w:r w:rsidRPr="004A1174">
        <w:rPr>
          <w:rFonts w:ascii="Arial" w:hAnsi="Arial" w:cs="Arial"/>
        </w:rPr>
        <w:t xml:space="preserve"> poważnie zagrozić właściwemu wykonaniu zamówienia. </w:t>
      </w:r>
      <w:proofErr w:type="spellStart"/>
      <w:r w:rsidRPr="004A1174">
        <w:rPr>
          <w:rFonts w:ascii="Arial" w:hAnsi="Arial" w:cs="Arial"/>
        </w:rPr>
        <w:t>Niedokonaniepodziału</w:t>
      </w:r>
      <w:proofErr w:type="spellEnd"/>
      <w:r w:rsidRPr="004A1174">
        <w:rPr>
          <w:rFonts w:ascii="Arial" w:hAnsi="Arial" w:cs="Arial"/>
        </w:rPr>
        <w:t xml:space="preserve"> zamówienia podyktowane było zatem względami </w:t>
      </w:r>
      <w:proofErr w:type="spellStart"/>
      <w:proofErr w:type="gramStart"/>
      <w:r w:rsidRPr="004A1174">
        <w:rPr>
          <w:rFonts w:ascii="Arial" w:hAnsi="Arial" w:cs="Arial"/>
        </w:rPr>
        <w:t>technicznymi,organizacyjnym</w:t>
      </w:r>
      <w:proofErr w:type="spellEnd"/>
      <w:proofErr w:type="gramEnd"/>
      <w:r w:rsidRPr="004A1174">
        <w:rPr>
          <w:rFonts w:ascii="Arial" w:hAnsi="Arial" w:cs="Arial"/>
        </w:rPr>
        <w:t xml:space="preserve"> oraz charakterem przedmiotu zamówienia. </w:t>
      </w:r>
      <w:proofErr w:type="spellStart"/>
      <w:r w:rsidRPr="004A1174">
        <w:rPr>
          <w:rFonts w:ascii="Arial" w:hAnsi="Arial" w:cs="Arial"/>
        </w:rPr>
        <w:t>Zastosowanyewentualnie</w:t>
      </w:r>
      <w:proofErr w:type="spellEnd"/>
      <w:r w:rsidRPr="004A1174">
        <w:rPr>
          <w:rFonts w:ascii="Arial" w:hAnsi="Arial" w:cs="Arial"/>
        </w:rPr>
        <w:t xml:space="preserve"> podział zamówienia na części nie zwiększyłby </w:t>
      </w:r>
      <w:proofErr w:type="spellStart"/>
      <w:r w:rsidRPr="004A1174">
        <w:rPr>
          <w:rFonts w:ascii="Arial" w:hAnsi="Arial" w:cs="Arial"/>
        </w:rPr>
        <w:t>konkurencyjnościw</w:t>
      </w:r>
      <w:proofErr w:type="spellEnd"/>
      <w:r w:rsidRPr="004A1174">
        <w:rPr>
          <w:rFonts w:ascii="Arial" w:hAnsi="Arial" w:cs="Arial"/>
        </w:rPr>
        <w:t xml:space="preserve"> sektorze małych i średnich przedsiębiorstw – zakres zamówienia jest </w:t>
      </w:r>
      <w:proofErr w:type="spellStart"/>
      <w:r w:rsidRPr="004A1174">
        <w:rPr>
          <w:rFonts w:ascii="Arial" w:hAnsi="Arial" w:cs="Arial"/>
        </w:rPr>
        <w:t>zakresemtypowym</w:t>
      </w:r>
      <w:proofErr w:type="spellEnd"/>
      <w:r w:rsidRPr="004A1174">
        <w:rPr>
          <w:rFonts w:ascii="Arial" w:hAnsi="Arial" w:cs="Arial"/>
        </w:rPr>
        <w:t xml:space="preserve">, umożliwiającym złożenie oferty wykonawcom z grupy małych </w:t>
      </w:r>
      <w:proofErr w:type="spellStart"/>
      <w:r w:rsidRPr="004A1174">
        <w:rPr>
          <w:rFonts w:ascii="Arial" w:hAnsi="Arial" w:cs="Arial"/>
        </w:rPr>
        <w:t>lubśrednich</w:t>
      </w:r>
      <w:proofErr w:type="spellEnd"/>
      <w:r w:rsidRPr="004A1174">
        <w:rPr>
          <w:rFonts w:ascii="Arial" w:hAnsi="Arial" w:cs="Arial"/>
        </w:rPr>
        <w:t xml:space="preserve"> przedsiębiorstw. Zgodnie z treścią motywu 78 dyrektywy, </w:t>
      </w:r>
      <w:proofErr w:type="spellStart"/>
      <w:r w:rsidRPr="004A1174">
        <w:rPr>
          <w:rFonts w:ascii="Arial" w:hAnsi="Arial" w:cs="Arial"/>
        </w:rPr>
        <w:t>Instytucjazamawiająca</w:t>
      </w:r>
      <w:proofErr w:type="spellEnd"/>
      <w:r w:rsidRPr="004A1174">
        <w:rPr>
          <w:rFonts w:ascii="Arial" w:hAnsi="Arial" w:cs="Arial"/>
        </w:rPr>
        <w:t xml:space="preserve"> powinna mieć obowiązek rozważenia celowości podziału </w:t>
      </w:r>
      <w:proofErr w:type="spellStart"/>
      <w:r w:rsidRPr="004A1174">
        <w:rPr>
          <w:rFonts w:ascii="Arial" w:hAnsi="Arial" w:cs="Arial"/>
        </w:rPr>
        <w:lastRenderedPageBreak/>
        <w:t>zamówieńna</w:t>
      </w:r>
      <w:proofErr w:type="spellEnd"/>
      <w:r w:rsidRPr="004A1174">
        <w:rPr>
          <w:rFonts w:ascii="Arial" w:hAnsi="Arial" w:cs="Arial"/>
        </w:rPr>
        <w:t xml:space="preserve"> części, jednocześnie zachowując swobodę autonomicznego </w:t>
      </w:r>
      <w:proofErr w:type="spellStart"/>
      <w:r w:rsidRPr="004A1174">
        <w:rPr>
          <w:rFonts w:ascii="Arial" w:hAnsi="Arial" w:cs="Arial"/>
        </w:rPr>
        <w:t>podejmowaniadecyzji</w:t>
      </w:r>
      <w:proofErr w:type="spellEnd"/>
      <w:r w:rsidRPr="004A1174">
        <w:rPr>
          <w:rFonts w:ascii="Arial" w:hAnsi="Arial" w:cs="Arial"/>
        </w:rPr>
        <w:t xml:space="preserve"> na każdej podstawie, jaką uzna za stosowną, nie podlegając </w:t>
      </w:r>
      <w:proofErr w:type="spellStart"/>
      <w:r w:rsidRPr="004A1174">
        <w:rPr>
          <w:rFonts w:ascii="Arial" w:hAnsi="Arial" w:cs="Arial"/>
        </w:rPr>
        <w:t>nadzorowiadministracyjnemu</w:t>
      </w:r>
      <w:proofErr w:type="spellEnd"/>
      <w:r w:rsidRPr="004A1174">
        <w:rPr>
          <w:rFonts w:ascii="Arial" w:hAnsi="Arial" w:cs="Arial"/>
        </w:rPr>
        <w:t xml:space="preserve"> ani sądowemu.</w:t>
      </w:r>
    </w:p>
    <w:p w14:paraId="66FD7707"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24CC4340" w14:textId="77777777"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4B3CC3D1"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75311365"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76C20E29"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0DA6407F"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3E04F685"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5F721080" w14:textId="77777777"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35EFE394"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4EFA7FE1"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7B08AFC7"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174C6BB8" w14:textId="77777777" w:rsidR="00D57A59" w:rsidRDefault="000B2EE2"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EF2A64">
        <w:rPr>
          <w:rFonts w:ascii="Arial" w:eastAsia="Times New Roman" w:hAnsi="Arial" w:cs="Arial"/>
          <w:b/>
          <w:bCs/>
          <w:lang w:eastAsia="pl-PL"/>
        </w:rPr>
        <w:t>5</w:t>
      </w:r>
      <w:r w:rsidR="003578D9" w:rsidRPr="004B2D09">
        <w:rPr>
          <w:rFonts w:ascii="Arial" w:eastAsia="Times New Roman" w:hAnsi="Arial" w:cs="Arial"/>
          <w:b/>
          <w:bCs/>
          <w:lang w:eastAsia="pl-PL"/>
        </w:rPr>
        <w:t xml:space="preserve"> miesięcy od daty podpisania umowy</w:t>
      </w:r>
      <w:r w:rsidR="00C90F33" w:rsidRPr="004B2D09">
        <w:rPr>
          <w:rFonts w:ascii="Arial" w:eastAsia="Times New Roman" w:hAnsi="Arial" w:cs="Arial"/>
          <w:lang w:eastAsia="pl-PL"/>
        </w:rPr>
        <w:t>.</w:t>
      </w:r>
    </w:p>
    <w:p w14:paraId="69CD2013" w14:textId="77777777" w:rsidR="004B51DF" w:rsidRPr="004B2D09" w:rsidRDefault="004B51DF"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Pr>
          <w:rFonts w:ascii="Arial" w:eastAsia="Times New Roman" w:hAnsi="Arial" w:cs="Arial"/>
          <w:lang w:eastAsia="pl-PL"/>
        </w:rPr>
        <w:t>Z</w:t>
      </w:r>
      <w:r w:rsidRPr="004B51DF">
        <w:rPr>
          <w:rFonts w:ascii="Arial" w:eastAsia="Times New Roman" w:hAnsi="Arial" w:cs="Arial"/>
          <w:lang w:eastAsia="pl-PL"/>
        </w:rPr>
        <w:t>akres opcjonalny zamówienia (w przypadku jego uruchomienia): 90 dni od daty złożenia oświadczenia Zamawiającego o skorzystaniu z prawa opcji</w:t>
      </w:r>
    </w:p>
    <w:p w14:paraId="7D545583" w14:textId="77777777" w:rsidR="004B2D09" w:rsidRPr="004B2D09" w:rsidRDefault="004B2D09" w:rsidP="004B2D09">
      <w:pPr>
        <w:pStyle w:val="Akapitzlist"/>
        <w:numPr>
          <w:ilvl w:val="1"/>
          <w:numId w:val="1"/>
        </w:numPr>
        <w:jc w:val="both"/>
        <w:rPr>
          <w:rFonts w:ascii="Arial" w:eastAsia="Times New Roman" w:hAnsi="Arial" w:cs="Arial"/>
          <w:lang w:eastAsia="pl-PL"/>
        </w:rPr>
      </w:pPr>
      <w:r w:rsidRPr="004B2D09">
        <w:rPr>
          <w:rFonts w:ascii="Arial" w:eastAsia="Times New Roman" w:hAnsi="Arial" w:cs="Arial"/>
          <w:lang w:eastAsia="pl-PL"/>
        </w:rPr>
        <w:t>Za termin wykonania całości zamówienia uznaje się dzień zgłoszenia przez Wykonawcę osiągnięcia gotowości do odbioru końcowego.</w:t>
      </w:r>
    </w:p>
    <w:p w14:paraId="27616FE9"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600F1815"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3E1BC0AF"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p>
    <w:p w14:paraId="49BBD85C" w14:textId="6BB67D58"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00285F37">
        <w:rPr>
          <w:rFonts w:ascii="Arial" w:eastAsia="Times New Roman" w:hAnsi="Arial" w:cs="Arial"/>
          <w:b/>
          <w:bCs/>
          <w:u w:val="single"/>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285F37">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466812A5"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p>
    <w:p w14:paraId="21A019E3"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160DDA0E"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2C731498"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55E9C5F6"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045C57CC" w14:textId="77777777" w:rsidR="00034F40" w:rsidRPr="001976A8" w:rsidRDefault="00C23FF3">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65A0D006"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55968BE"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321436D0"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4C8791B8"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07EE169D"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53E6458C"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4406F4C2"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9E89BB4"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4BAA3171"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r w:rsidR="004B51DF" w:rsidRPr="001976A8">
        <w:rPr>
          <w:rFonts w:ascii="Arial" w:hAnsi="Arial" w:cs="Arial"/>
        </w:rPr>
        <w:t>szczególności,</w:t>
      </w:r>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B3788DA"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 xml:space="preserve">jeżeli, w przypadkach, o których mowa w art. 85 ust. 1, doszło do zakłócenia konkurencji wynikającego z wcześniejszego zaangażowania tego </w:t>
      </w:r>
      <w:r w:rsidRPr="001976A8">
        <w:rPr>
          <w:rFonts w:ascii="Arial" w:hAnsi="Arial" w:cs="Arial"/>
        </w:rPr>
        <w:lastRenderedPageBreak/>
        <w:t>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7C89F400" w14:textId="77777777"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pkt 8 i pkt 10</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r w:rsidR="000C0438" w:rsidRPr="001976A8">
        <w:rPr>
          <w:rFonts w:ascii="Arial" w:eastAsia="Times New Roman" w:hAnsi="Arial" w:cs="Arial"/>
          <w:b/>
          <w:bCs/>
          <w:lang w:eastAsia="pl-PL"/>
        </w:rPr>
        <w:t>tj</w:t>
      </w:r>
      <w:proofErr w:type="spellEnd"/>
      <w:r w:rsidR="000C0438" w:rsidRPr="001976A8">
        <w:rPr>
          <w:rFonts w:ascii="Arial" w:eastAsia="Times New Roman" w:hAnsi="Arial" w:cs="Arial"/>
          <w:b/>
          <w:bCs/>
          <w:lang w:eastAsia="pl-PL"/>
        </w:rPr>
        <w:t>.</w:t>
      </w:r>
      <w:r w:rsidR="001B12DA" w:rsidRPr="001976A8">
        <w:rPr>
          <w:rFonts w:ascii="Arial" w:eastAsia="Times New Roman" w:hAnsi="Arial" w:cs="Arial"/>
          <w:b/>
          <w:bCs/>
          <w:lang w:eastAsia="pl-PL"/>
        </w:rPr>
        <w:t>:</w:t>
      </w:r>
    </w:p>
    <w:p w14:paraId="536297EA"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086AC5DA" w14:textId="77777777" w:rsidR="001B12DA" w:rsidRPr="001976A8"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334E782" w14:textId="77777777" w:rsidR="004757D1"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1FA21941" w14:textId="77777777" w:rsidR="001B12DA" w:rsidRDefault="001B12DA">
      <w:pPr>
        <w:pStyle w:val="Akapitzlist"/>
        <w:numPr>
          <w:ilvl w:val="0"/>
          <w:numId w:val="3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28AFA0D8" w14:textId="77777777" w:rsidR="000024FB" w:rsidRDefault="00882EB7">
      <w:pPr>
        <w:pStyle w:val="Akapitzlist"/>
        <w:numPr>
          <w:ilvl w:val="0"/>
          <w:numId w:val="33"/>
        </w:numPr>
        <w:spacing w:line="276" w:lineRule="auto"/>
        <w:ind w:left="1418"/>
        <w:jc w:val="both"/>
        <w:rPr>
          <w:rFonts w:ascii="Arial" w:hAnsi="Arial" w:cs="Arial"/>
        </w:rPr>
      </w:pPr>
      <w:r w:rsidRPr="00882EB7">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ascii="Arial" w:hAnsi="Arial" w:cs="Arial"/>
        </w:rPr>
        <w:t>,</w:t>
      </w:r>
    </w:p>
    <w:p w14:paraId="74BA3ADC" w14:textId="77777777" w:rsidR="00882EB7" w:rsidRPr="004757D1" w:rsidRDefault="00882EB7">
      <w:pPr>
        <w:pStyle w:val="Akapitzlist"/>
        <w:numPr>
          <w:ilvl w:val="0"/>
          <w:numId w:val="35"/>
        </w:numPr>
        <w:spacing w:line="276" w:lineRule="auto"/>
        <w:ind w:left="1418"/>
        <w:jc w:val="both"/>
        <w:rPr>
          <w:rFonts w:ascii="Arial" w:hAnsi="Arial" w:cs="Arial"/>
        </w:rPr>
      </w:pPr>
      <w:r w:rsidRPr="00882EB7">
        <w:rPr>
          <w:rFonts w:ascii="Arial" w:hAnsi="Arial" w:cs="Arial"/>
        </w:rPr>
        <w:t>który w wyniku lekkomyślności lub niedbalstwa przedstawił informacje wprowadzające w błąd, co mogło mieć istotny wpływ na decyzje podejmowane przez zamawiającego w postępowaniu o udzielenie zamówienia</w:t>
      </w:r>
      <w:r>
        <w:rPr>
          <w:rFonts w:ascii="Arial" w:hAnsi="Arial" w:cs="Arial"/>
        </w:rPr>
        <w:t>”.</w:t>
      </w:r>
    </w:p>
    <w:p w14:paraId="2770F333"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3" w:name="_Hlk102637796"/>
      <w:r w:rsidRPr="001976A8">
        <w:rPr>
          <w:rFonts w:ascii="Arial" w:eastAsia="Times New Roman" w:hAnsi="Arial" w:cs="Arial"/>
          <w:b/>
          <w:bCs/>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1976A8">
        <w:rPr>
          <w:rFonts w:ascii="Arial" w:eastAsia="Times New Roman" w:hAnsi="Arial" w:cs="Arial"/>
          <w:b/>
          <w:bCs/>
          <w:lang w:eastAsia="pl-PL"/>
        </w:rPr>
        <w:t>835)</w:t>
      </w:r>
      <w:bookmarkEnd w:id="3"/>
      <w:r w:rsidRPr="001976A8">
        <w:rPr>
          <w:rFonts w:ascii="Arial" w:hAnsi="Arial" w:cs="Arial"/>
        </w:rPr>
        <w:t>tj.</w:t>
      </w:r>
      <w:proofErr w:type="gramEnd"/>
      <w:r w:rsidRPr="001976A8">
        <w:rPr>
          <w:rFonts w:ascii="Arial" w:hAnsi="Arial" w:cs="Arial"/>
        </w:rPr>
        <w:t xml:space="preserve">: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332EA6F2" w14:textId="77777777" w:rsidR="00396CBE" w:rsidRPr="001976A8" w:rsidRDefault="00396CBE">
      <w:pPr>
        <w:pStyle w:val="Akapitzlist"/>
        <w:numPr>
          <w:ilvl w:val="0"/>
          <w:numId w:val="30"/>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w:t>
      </w:r>
      <w:r w:rsidRPr="001976A8">
        <w:rPr>
          <w:rFonts w:ascii="Arial" w:hAnsi="Arial" w:cs="Arial"/>
        </w:rPr>
        <w:lastRenderedPageBreak/>
        <w:t>z dnia 13 kwietnia 2022 r. o szczególnych rozwiązaniach w zakresie przeciwdziałania wspieraniu agresji na Ukrainę oraz służących ochronie bezpieczeństwa narodowego,</w:t>
      </w:r>
    </w:p>
    <w:p w14:paraId="1FC76D54" w14:textId="77777777" w:rsidR="00396CBE" w:rsidRPr="001976A8" w:rsidRDefault="00396CBE">
      <w:pPr>
        <w:pStyle w:val="Akapitzlist"/>
        <w:numPr>
          <w:ilvl w:val="0"/>
          <w:numId w:val="30"/>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0B9FA12" w14:textId="77777777" w:rsidR="00D977CD" w:rsidRPr="001976A8" w:rsidRDefault="00396CBE">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9BB541D"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6296B2A0"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4A4F9903"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t xml:space="preserve">O udzielenie zamówienia mogą ubiegać się Wykonawcy, którzy spełniają warunki udziału w postępowaniu dotyczące: </w:t>
      </w:r>
    </w:p>
    <w:p w14:paraId="6AADEFB7"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2DD22157"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4"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4"/>
    <w:p w14:paraId="7155C29F"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02183A90"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p>
    <w:p w14:paraId="768B4FE5" w14:textId="77777777" w:rsidR="00D9467E" w:rsidRPr="004A4CA6" w:rsidRDefault="00D9467E">
      <w:pPr>
        <w:numPr>
          <w:ilvl w:val="0"/>
          <w:numId w:val="34"/>
        </w:numPr>
        <w:spacing w:after="0" w:line="276" w:lineRule="auto"/>
        <w:ind w:left="1134"/>
        <w:contextualSpacing/>
        <w:jc w:val="both"/>
        <w:rPr>
          <w:rFonts w:ascii="Arial" w:hAnsi="Arial" w:cs="Arial"/>
          <w:bCs/>
        </w:rPr>
      </w:pPr>
      <w:r w:rsidRPr="004A4CA6">
        <w:rPr>
          <w:rFonts w:ascii="Arial" w:hAnsi="Arial" w:cs="Arial"/>
          <w:b/>
          <w:u w:val="single"/>
        </w:rPr>
        <w:t>warunek dotyczący doświadczenia</w:t>
      </w:r>
      <w:r w:rsidRPr="004A4CA6">
        <w:rPr>
          <w:rFonts w:ascii="Arial" w:hAnsi="Arial" w:cs="Arial"/>
          <w:b/>
        </w:rPr>
        <w:t xml:space="preserve"> tj.</w:t>
      </w:r>
      <w:r w:rsidRPr="004A4CA6">
        <w:rPr>
          <w:rFonts w:ascii="Arial" w:eastAsia="Calibri" w:hAnsi="Arial" w:cs="Arial"/>
          <w:b/>
        </w:rPr>
        <w:t xml:space="preserve"> warunek dotyczący wykonania, w okresie ostatnich 5 lat, co najmniej 1 zadania polegającego na budowie lub przebudowie </w:t>
      </w:r>
      <w:proofErr w:type="spellStart"/>
      <w:r w:rsidRPr="004A4CA6">
        <w:rPr>
          <w:rFonts w:ascii="Arial" w:eastAsia="Calibri" w:hAnsi="Arial" w:cs="Arial"/>
          <w:b/>
        </w:rPr>
        <w:t>dr</w:t>
      </w:r>
      <w:r w:rsidR="00BB0EB8">
        <w:rPr>
          <w:rFonts w:ascii="Arial" w:eastAsia="Calibri" w:hAnsi="Arial" w:cs="Arial"/>
          <w:b/>
        </w:rPr>
        <w:t>óg</w:t>
      </w:r>
      <w:bookmarkStart w:id="5" w:name="_Hlk125269030"/>
      <w:r w:rsidRPr="004A4CA6">
        <w:rPr>
          <w:rFonts w:ascii="Arial" w:eastAsia="Calibri" w:hAnsi="Arial" w:cs="Arial"/>
          <w:b/>
        </w:rPr>
        <w:t>o</w:t>
      </w:r>
      <w:proofErr w:type="spellEnd"/>
      <w:r w:rsidRPr="004A4CA6">
        <w:rPr>
          <w:rFonts w:ascii="Arial" w:eastAsia="Calibri" w:hAnsi="Arial" w:cs="Arial"/>
          <w:b/>
        </w:rPr>
        <w:t xml:space="preserve"> nawierzchni z betonu asfaltowego </w:t>
      </w:r>
      <w:r w:rsidR="00EF2A64">
        <w:rPr>
          <w:rFonts w:ascii="Arial" w:eastAsia="Calibri" w:hAnsi="Arial" w:cs="Arial"/>
          <w:b/>
        </w:rPr>
        <w:t xml:space="preserve">o </w:t>
      </w:r>
      <w:r w:rsidRPr="004A4CA6">
        <w:rPr>
          <w:rFonts w:ascii="Arial" w:eastAsia="Calibri" w:hAnsi="Arial" w:cs="Arial"/>
          <w:b/>
        </w:rPr>
        <w:t xml:space="preserve">wartości robót minimum </w:t>
      </w:r>
      <w:r w:rsidR="00EF2A64">
        <w:rPr>
          <w:rFonts w:ascii="Arial" w:eastAsia="Calibri" w:hAnsi="Arial" w:cs="Arial"/>
          <w:b/>
        </w:rPr>
        <w:t>1 0</w:t>
      </w:r>
      <w:r w:rsidRPr="004A4CA6">
        <w:rPr>
          <w:rFonts w:ascii="Arial" w:eastAsia="Calibri" w:hAnsi="Arial" w:cs="Arial"/>
          <w:b/>
        </w:rPr>
        <w:t xml:space="preserve">00000,00 zł brutto (słownie: </w:t>
      </w:r>
      <w:r w:rsidR="00EF2A64">
        <w:rPr>
          <w:rFonts w:ascii="Arial" w:eastAsia="Calibri" w:hAnsi="Arial" w:cs="Arial"/>
          <w:b/>
        </w:rPr>
        <w:t>jeden milion</w:t>
      </w:r>
      <w:r w:rsidRPr="004A4CA6">
        <w:rPr>
          <w:rFonts w:ascii="Arial" w:eastAsia="Calibri" w:hAnsi="Arial" w:cs="Arial"/>
          <w:b/>
        </w:rPr>
        <w:t xml:space="preserve"> zł brutto);</w:t>
      </w:r>
      <w:bookmarkEnd w:id="5"/>
    </w:p>
    <w:p w14:paraId="5984FD20" w14:textId="77777777" w:rsidR="00D9467E" w:rsidRDefault="00D9467E" w:rsidP="00D9467E">
      <w:pPr>
        <w:spacing w:after="0" w:line="276" w:lineRule="auto"/>
        <w:ind w:left="1134"/>
        <w:contextualSpacing/>
        <w:jc w:val="both"/>
        <w:rPr>
          <w:rFonts w:ascii="Arial" w:hAnsi="Arial" w:cs="Arial"/>
          <w:bCs/>
        </w:rPr>
      </w:pPr>
    </w:p>
    <w:p w14:paraId="5DEFABD6"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lastRenderedPageBreak/>
        <w:t>Przez jedno zadanie należy rozumieć zadanie świadczone na rzecz jednego Zleceniodawcy na podstawie jednej umowy.</w:t>
      </w:r>
    </w:p>
    <w:p w14:paraId="4EA00A35"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6CB46872"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6017CB68"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0BE34780"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293AB080"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4B91DE6A" w14:textId="77777777" w:rsidR="00D9467E" w:rsidRPr="00882EB7" w:rsidRDefault="00D41A92">
      <w:pPr>
        <w:numPr>
          <w:ilvl w:val="0"/>
          <w:numId w:val="34"/>
        </w:numPr>
        <w:spacing w:after="0" w:line="276" w:lineRule="auto"/>
        <w:ind w:left="1134"/>
        <w:contextualSpacing/>
        <w:jc w:val="both"/>
        <w:rPr>
          <w:rFonts w:ascii="Arial" w:hAnsi="Arial" w:cs="Arial"/>
          <w:bCs/>
        </w:rPr>
      </w:pPr>
      <w:bookmarkStart w:id="6" w:name="_Hlk125215368"/>
      <w:r w:rsidRPr="004A4CA6">
        <w:rPr>
          <w:rFonts w:ascii="Arial" w:hAnsi="Arial" w:cs="Arial"/>
          <w:b/>
          <w:u w:val="single"/>
        </w:rPr>
        <w:t>warunek dotyczący</w:t>
      </w:r>
      <w:r w:rsidR="00D9467E">
        <w:rPr>
          <w:rFonts w:ascii="Arial" w:hAnsi="Arial" w:cs="Arial"/>
          <w:b/>
          <w:u w:val="single"/>
        </w:rPr>
        <w:t xml:space="preserve"> osób skierowanych przez Wykonawcę do realizacji zamówienia</w:t>
      </w:r>
      <w:r w:rsidR="00D9467E">
        <w:rPr>
          <w:rFonts w:ascii="Arial" w:hAnsi="Arial" w:cs="Arial"/>
          <w:b/>
        </w:rPr>
        <w:t xml:space="preserve"> tj. </w:t>
      </w:r>
      <w:bookmarkEnd w:id="6"/>
      <w:r w:rsidR="00D9467E" w:rsidRPr="00D9467E">
        <w:rPr>
          <w:rFonts w:ascii="Arial" w:hAnsi="Arial" w:cs="Arial"/>
          <w:b/>
        </w:rPr>
        <w:t>warunek dotyczący dysponowania:</w:t>
      </w:r>
    </w:p>
    <w:p w14:paraId="360E6006" w14:textId="77777777" w:rsidR="003A6042" w:rsidRDefault="003A6042" w:rsidP="00D9467E">
      <w:pPr>
        <w:pStyle w:val="Akapitzlist"/>
        <w:spacing w:after="0" w:line="276" w:lineRule="auto"/>
        <w:ind w:left="1418"/>
        <w:jc w:val="both"/>
        <w:rPr>
          <w:rFonts w:ascii="Arial" w:hAnsi="Arial" w:cs="Arial"/>
          <w:bCs/>
        </w:rPr>
      </w:pPr>
      <w:r w:rsidRPr="00D9467E">
        <w:rPr>
          <w:rFonts w:ascii="Arial" w:hAnsi="Arial" w:cs="Arial"/>
          <w:b/>
        </w:rPr>
        <w:t xml:space="preserve">osobą posiadającą uprawnienia budowlane do kierowania robotami budowlanymi w specjalności </w:t>
      </w:r>
      <w:r w:rsidR="004A4CA6" w:rsidRPr="00D9467E">
        <w:rPr>
          <w:rFonts w:ascii="Arial" w:hAnsi="Arial" w:cs="Arial"/>
          <w:b/>
        </w:rPr>
        <w:t xml:space="preserve">inżynieryjnej </w:t>
      </w:r>
      <w:r w:rsidRPr="00D9467E">
        <w:rPr>
          <w:rFonts w:ascii="Arial" w:hAnsi="Arial" w:cs="Arial"/>
          <w:b/>
        </w:rPr>
        <w:t xml:space="preserve">drogowej </w:t>
      </w:r>
      <w:r w:rsidR="004A4CA6" w:rsidRPr="00D9467E">
        <w:rPr>
          <w:rFonts w:ascii="Arial" w:hAnsi="Arial" w:cs="Arial"/>
          <w:b/>
        </w:rPr>
        <w:t>(która będzie pełnić funkcję kierownika robót</w:t>
      </w:r>
      <w:proofErr w:type="gramStart"/>
      <w:r w:rsidR="004A4CA6" w:rsidRPr="00D9467E">
        <w:rPr>
          <w:rFonts w:ascii="Arial" w:hAnsi="Arial" w:cs="Arial"/>
          <w:b/>
        </w:rPr>
        <w:t>),</w:t>
      </w:r>
      <w:r w:rsidR="00D9467E" w:rsidRPr="00D9467E">
        <w:rPr>
          <w:rFonts w:ascii="Arial" w:hAnsi="Arial" w:cs="Arial"/>
          <w:b/>
        </w:rPr>
        <w:t>których</w:t>
      </w:r>
      <w:proofErr w:type="gramEnd"/>
      <w:r w:rsidR="00D9467E" w:rsidRPr="00D9467E">
        <w:rPr>
          <w:rFonts w:ascii="Arial" w:hAnsi="Arial" w:cs="Arial"/>
          <w:b/>
        </w:rPr>
        <w:t xml:space="preserve"> zakres uprawnia ją do kierowania robotami objętymi przedmiotem zamówienia</w:t>
      </w:r>
      <w:r w:rsidR="00D9467E" w:rsidRPr="00D9467E">
        <w:rPr>
          <w:rFonts w:ascii="Arial" w:hAnsi="Arial" w:cs="Arial"/>
          <w:bCs/>
        </w:rPr>
        <w:t xml:space="preserve"> lub odpowiadające mu równoważne uprawnienia budowlane wydane na podstawie wcześniej obowiązujących przepisów, a w przypadku Wykonawców zagranicznych – uprawnienia budowlane do kierowania robotami równoważne do wyżej wskazanych,</w:t>
      </w:r>
    </w:p>
    <w:p w14:paraId="6086A603" w14:textId="77777777" w:rsidR="00275867" w:rsidRPr="001976A8" w:rsidRDefault="00275867" w:rsidP="00EB287D">
      <w:pPr>
        <w:pStyle w:val="Akapitzlist"/>
        <w:spacing w:after="0" w:line="276" w:lineRule="auto"/>
        <w:ind w:left="1134"/>
        <w:jc w:val="both"/>
        <w:rPr>
          <w:rFonts w:ascii="Arial" w:hAnsi="Arial" w:cs="Arial"/>
          <w:b/>
          <w:u w:val="single"/>
        </w:rPr>
      </w:pPr>
    </w:p>
    <w:p w14:paraId="289BA725" w14:textId="77777777"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 xml:space="preserve">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w:t>
      </w:r>
      <w:r w:rsidRPr="001976A8">
        <w:rPr>
          <w:rFonts w:ascii="Arial" w:hAnsi="Arial" w:cs="Arial"/>
          <w:color w:val="000000"/>
          <w:sz w:val="22"/>
          <w:szCs w:val="22"/>
        </w:rPr>
        <w:lastRenderedPageBreak/>
        <w:t>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7667F90D"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0DCA53EC"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2602434D"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3FDCAE26"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1011C518"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00CC79CD">
        <w:rPr>
          <w:rFonts w:ascii="Arial" w:eastAsia="Calibri" w:hAnsi="Arial" w:cs="Arial"/>
          <w:b/>
          <w:bCs/>
          <w:iCs/>
        </w:rPr>
        <w:t>.2</w:t>
      </w:r>
      <w:r w:rsidRPr="001976A8">
        <w:rPr>
          <w:rFonts w:ascii="Arial" w:eastAsia="Calibri" w:hAnsi="Arial" w:cs="Arial"/>
          <w:b/>
          <w:bCs/>
          <w:iCs/>
        </w:rPr>
        <w:t xml:space="preserve"> do </w:t>
      </w:r>
      <w:proofErr w:type="spellStart"/>
      <w:r w:rsidRPr="001976A8">
        <w:rPr>
          <w:rFonts w:ascii="Arial" w:eastAsia="Calibri" w:hAnsi="Arial" w:cs="Arial"/>
          <w:b/>
          <w:bCs/>
          <w:iCs/>
        </w:rPr>
        <w:t>SWZ.</w:t>
      </w:r>
      <w:r w:rsidRPr="001976A8">
        <w:rPr>
          <w:rFonts w:ascii="Arial" w:eastAsia="Calibri" w:hAnsi="Arial" w:cs="Arial"/>
          <w:iCs/>
        </w:rPr>
        <w:t>Wykonawca</w:t>
      </w:r>
      <w:proofErr w:type="spellEnd"/>
      <w:r w:rsidRPr="001976A8">
        <w:rPr>
          <w:rFonts w:ascii="Arial" w:eastAsia="Calibri" w:hAnsi="Arial" w:cs="Arial"/>
          <w:iCs/>
        </w:rPr>
        <w:t xml:space="preserve">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14C2E2AB"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137E6F66"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74845526"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13C37C62"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4D876C87" w14:textId="77777777"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5F5B6855" w14:textId="77777777"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BE774B" w14:textId="77777777" w:rsidR="00FA14B9" w:rsidRPr="001976A8" w:rsidRDefault="00FA14B9" w:rsidP="00EB287D">
      <w:pPr>
        <w:pStyle w:val="Akapitzlist"/>
        <w:spacing w:after="0" w:line="276" w:lineRule="auto"/>
        <w:ind w:left="567"/>
        <w:jc w:val="both"/>
        <w:rPr>
          <w:rFonts w:ascii="Arial" w:eastAsia="Calibri" w:hAnsi="Arial" w:cs="Arial"/>
        </w:rPr>
      </w:pPr>
    </w:p>
    <w:p w14:paraId="35F36019"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54BA6F7B"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0F5397B4"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14EF9BF3"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473E7EA9" w14:textId="77777777" w:rsidR="009F2039" w:rsidRPr="001976A8" w:rsidRDefault="009F2039">
      <w:pPr>
        <w:pStyle w:val="Akapitzlist"/>
        <w:numPr>
          <w:ilvl w:val="0"/>
          <w:numId w:val="21"/>
        </w:numPr>
        <w:suppressAutoHyphens/>
        <w:spacing w:after="0" w:line="276" w:lineRule="auto"/>
        <w:jc w:val="both"/>
        <w:rPr>
          <w:rFonts w:ascii="Arial" w:hAnsi="Arial" w:cs="Arial"/>
          <w:bCs/>
          <w:shd w:val="clear" w:color="auto" w:fill="FFFFFF"/>
        </w:rPr>
      </w:pPr>
      <w:bookmarkStart w:id="7" w:name="_Hlk107403306"/>
      <w:r w:rsidRPr="001976A8">
        <w:rPr>
          <w:rFonts w:ascii="Arial" w:hAnsi="Arial" w:cs="Arial"/>
          <w:bCs/>
          <w:shd w:val="clear" w:color="auto" w:fill="FFFFFF"/>
        </w:rPr>
        <w:t>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wykonawcy, w zakresie art. 108 ust. 1 pkt 5 ustawy </w:t>
      </w:r>
      <w:proofErr w:type="spellStart"/>
      <w:r w:rsidRPr="001976A8">
        <w:rPr>
          <w:rFonts w:ascii="Arial" w:hAnsi="Arial" w:cs="Arial"/>
          <w:bCs/>
          <w:shd w:val="clear" w:color="auto" w:fill="FFFFFF"/>
        </w:rPr>
        <w:t>Pzp</w:t>
      </w:r>
      <w:proofErr w:type="spellEnd"/>
      <w:r w:rsidRPr="001976A8">
        <w:rPr>
          <w:rFonts w:ascii="Arial" w:hAnsi="Arial" w:cs="Arial"/>
          <w:bCs/>
          <w:shd w:val="clear" w:color="auto" w:fill="FFFFFF"/>
        </w:rPr>
        <w:t>, o braku przynależności do tej samej grupy kapitałowej w rozumieniu ustawy z dnia 16 lutego 2007 r. o ochronie konkurencji i konsumentów (</w:t>
      </w:r>
      <w:r w:rsidR="00F667A1" w:rsidRPr="001976A8">
        <w:rPr>
          <w:rFonts w:ascii="Arial" w:hAnsi="Arial" w:cs="Arial"/>
          <w:bCs/>
          <w:shd w:val="clear" w:color="auto" w:fill="FFFFFF"/>
        </w:rPr>
        <w:t xml:space="preserve">tekst jedn. </w:t>
      </w:r>
      <w:r w:rsidRPr="001976A8">
        <w:rPr>
          <w:rFonts w:ascii="Arial" w:hAnsi="Arial" w:cs="Arial"/>
          <w:bCs/>
          <w:shd w:val="clear" w:color="auto" w:fill="FFFFFF"/>
        </w:rPr>
        <w:t>Dz. U. z</w:t>
      </w:r>
      <w:r w:rsidR="00B31EAA" w:rsidRPr="001976A8">
        <w:rPr>
          <w:rFonts w:ascii="Arial" w:hAnsi="Arial" w:cs="Arial"/>
          <w:bCs/>
          <w:shd w:val="clear" w:color="auto" w:fill="FFFFFF"/>
        </w:rPr>
        <w:t> </w:t>
      </w:r>
      <w:r w:rsidRPr="001976A8">
        <w:rPr>
          <w:rFonts w:ascii="Arial" w:hAnsi="Arial" w:cs="Arial"/>
          <w:bCs/>
          <w:shd w:val="clear" w:color="auto" w:fill="FFFFFF"/>
        </w:rPr>
        <w:t>202</w:t>
      </w:r>
      <w:r w:rsidR="00F667A1" w:rsidRPr="001976A8">
        <w:rPr>
          <w:rFonts w:ascii="Arial" w:hAnsi="Arial" w:cs="Arial"/>
          <w:bCs/>
          <w:shd w:val="clear" w:color="auto" w:fill="FFFFFF"/>
        </w:rPr>
        <w:t>1</w:t>
      </w:r>
      <w:r w:rsidR="00A324F2" w:rsidRPr="001976A8">
        <w:rPr>
          <w:rFonts w:ascii="Arial" w:hAnsi="Arial" w:cs="Arial"/>
          <w:bCs/>
          <w:shd w:val="clear" w:color="auto" w:fill="FFFFFF"/>
        </w:rPr>
        <w:t> </w:t>
      </w:r>
      <w:r w:rsidRPr="001976A8">
        <w:rPr>
          <w:rFonts w:ascii="Arial" w:hAnsi="Arial" w:cs="Arial"/>
          <w:bCs/>
          <w:shd w:val="clear" w:color="auto" w:fill="FFFFFF"/>
        </w:rPr>
        <w:t xml:space="preserve">r. poz. </w:t>
      </w:r>
      <w:r w:rsidR="00F667A1" w:rsidRPr="001976A8">
        <w:rPr>
          <w:rFonts w:ascii="Arial" w:hAnsi="Arial" w:cs="Arial"/>
          <w:bCs/>
          <w:shd w:val="clear" w:color="auto" w:fill="FFFFFF"/>
        </w:rPr>
        <w:t>275</w:t>
      </w:r>
      <w:r w:rsidRPr="001976A8">
        <w:rPr>
          <w:rFonts w:ascii="Arial" w:hAnsi="Arial" w:cs="Arial"/>
          <w:bCs/>
          <w:shd w:val="clear" w:color="auto" w:fill="FFFFFF"/>
        </w:rPr>
        <w:t>), z innym wykonawcą, który złożył odrębną ofertę albo oświadczeni</w:t>
      </w:r>
      <w:r w:rsidR="00E41186" w:rsidRPr="001976A8">
        <w:rPr>
          <w:rFonts w:ascii="Arial" w:hAnsi="Arial" w:cs="Arial"/>
          <w:bCs/>
          <w:shd w:val="clear" w:color="auto" w:fill="FFFFFF"/>
        </w:rPr>
        <w:t>a</w:t>
      </w:r>
      <w:r w:rsidRPr="001976A8">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1976A8">
        <w:rPr>
          <w:rFonts w:ascii="Arial" w:hAnsi="Arial" w:cs="Arial"/>
          <w:b/>
          <w:shd w:val="clear" w:color="auto" w:fill="FFFFFF"/>
        </w:rPr>
        <w:t xml:space="preserve">załącznik nr </w:t>
      </w:r>
      <w:r w:rsidR="00CC79CD">
        <w:rPr>
          <w:rFonts w:ascii="Arial" w:hAnsi="Arial" w:cs="Arial"/>
          <w:b/>
          <w:shd w:val="clear" w:color="auto" w:fill="FFFFFF"/>
        </w:rPr>
        <w:t>9</w:t>
      </w:r>
      <w:r w:rsidRPr="001976A8">
        <w:rPr>
          <w:rFonts w:ascii="Arial" w:hAnsi="Arial" w:cs="Arial"/>
          <w:b/>
          <w:shd w:val="clear" w:color="auto" w:fill="FFFFFF"/>
        </w:rPr>
        <w:t xml:space="preserve"> do SWZ</w:t>
      </w:r>
      <w:r w:rsidRPr="001976A8">
        <w:rPr>
          <w:rFonts w:ascii="Arial" w:hAnsi="Arial" w:cs="Arial"/>
          <w:bCs/>
          <w:shd w:val="clear" w:color="auto" w:fill="FFFFFF"/>
        </w:rPr>
        <w:t>),</w:t>
      </w:r>
    </w:p>
    <w:p w14:paraId="438DFAE0"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8DE4947" w14:textId="77777777"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w:t>
      </w:r>
      <w:r w:rsidR="00CC79CD">
        <w:rPr>
          <w:rFonts w:ascii="Arial" w:hAnsi="Arial" w:cs="Arial"/>
          <w:bCs/>
        </w:rPr>
        <w:t>b</w:t>
      </w:r>
      <w:r w:rsidRPr="001976A8">
        <w:rPr>
          <w:rFonts w:ascii="Arial" w:hAnsi="Arial" w:cs="Arial"/>
          <w:bCs/>
        </w:rPr>
        <w:t xml:space="preserve"> SWZ składa każdy z Wykonawców wspólnie ubiegających się o zamówienie</w:t>
      </w:r>
      <w:r w:rsidR="005B3F3D" w:rsidRPr="001976A8">
        <w:rPr>
          <w:rFonts w:ascii="Arial" w:hAnsi="Arial" w:cs="Arial"/>
          <w:bCs/>
        </w:rPr>
        <w:t>,</w:t>
      </w:r>
    </w:p>
    <w:p w14:paraId="42AE03D5" w14:textId="77777777"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28D5D075" w14:textId="77777777" w:rsidR="00B85581" w:rsidRPr="00EF2A64" w:rsidRDefault="00B85581" w:rsidP="00EF2A64">
      <w:pPr>
        <w:pStyle w:val="Akapitzlist"/>
        <w:numPr>
          <w:ilvl w:val="0"/>
          <w:numId w:val="21"/>
        </w:numPr>
        <w:suppressAutoHyphens/>
        <w:spacing w:after="0" w:line="276" w:lineRule="auto"/>
        <w:jc w:val="both"/>
        <w:rPr>
          <w:rFonts w:ascii="Arial" w:eastAsia="Times New Roman" w:hAnsi="Arial" w:cs="Arial"/>
          <w:lang w:eastAsia="pl-PL"/>
        </w:rPr>
      </w:pPr>
      <w:proofErr w:type="spellStart"/>
      <w:r w:rsidRPr="001976A8">
        <w:rPr>
          <w:rFonts w:ascii="Arial" w:hAnsi="Arial" w:cs="Arial"/>
          <w:bCs/>
        </w:rPr>
        <w:t>Jeżeli</w:t>
      </w:r>
      <w:r w:rsidR="00EF2A64" w:rsidRPr="00EF2A64">
        <w:rPr>
          <w:rFonts w:ascii="Arial" w:eastAsia="Times New Roman" w:hAnsi="Arial" w:cs="Arial"/>
          <w:lang w:eastAsia="pl-PL"/>
        </w:rPr>
        <w:t>wykonawca</w:t>
      </w:r>
      <w:proofErr w:type="spellEnd"/>
      <w:r w:rsidR="00EF2A64" w:rsidRPr="00EF2A64">
        <w:rPr>
          <w:rFonts w:ascii="Arial" w:eastAsia="Times New Roman" w:hAnsi="Arial" w:cs="Arial"/>
          <w:lang w:eastAsia="pl-PL"/>
        </w:rPr>
        <w:t xml:space="preserve"> ma siedzibę lub miejsce zamieszkania poza granicami Rzeczypospolitej Polskiej, zamiast odpisu albo informacji z Krajowego Rejestru Sądowego lub z Centralnej Ewidencji i Informacji o Działalności Gospodarczej, o których mowa w dziale VIII ust. 2 pkt 1 lit. b SWZ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w:t>
      </w:r>
      <w:proofErr w:type="spellStart"/>
      <w:r w:rsidR="00EF2A64" w:rsidRPr="00EF2A64">
        <w:rPr>
          <w:rFonts w:ascii="Arial" w:eastAsia="Times New Roman" w:hAnsi="Arial" w:cs="Arial"/>
          <w:lang w:eastAsia="pl-PL"/>
        </w:rPr>
        <w:lastRenderedPageBreak/>
        <w:t>procedury.Dokumenty</w:t>
      </w:r>
      <w:proofErr w:type="spellEnd"/>
      <w:r w:rsidR="00EF2A64" w:rsidRPr="00EF2A64">
        <w:rPr>
          <w:rFonts w:ascii="Arial" w:eastAsia="Times New Roman" w:hAnsi="Arial" w:cs="Arial"/>
          <w:lang w:eastAsia="pl-PL"/>
        </w:rPr>
        <w:t xml:space="preserve"> powinny być wystawione nie wcześniej niż 3 miesiące przed ich złożeniem.</w:t>
      </w:r>
    </w:p>
    <w:p w14:paraId="2DAAD652"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t>
      </w:r>
      <w:r w:rsidR="00EF2A64" w:rsidRPr="00EF2A64">
        <w:rPr>
          <w:rFonts w:ascii="Arial" w:eastAsia="Times New Roman" w:hAnsi="Arial" w:cs="Arial"/>
          <w:lang w:eastAsia="pl-PL"/>
        </w:rPr>
        <w:t xml:space="preserve">w kraju, w którym wykonawca ma siedzibę lub miejsce zamieszkania lub miejsce zamieszkania ma osoba, której dokument dotyczy, nie wydaje się dokumentów, o których mowa w lit. </w:t>
      </w:r>
      <w:r w:rsidR="00215456">
        <w:rPr>
          <w:rFonts w:ascii="Arial" w:eastAsia="Times New Roman" w:hAnsi="Arial" w:cs="Arial"/>
          <w:lang w:eastAsia="pl-PL"/>
        </w:rPr>
        <w:t>e</w:t>
      </w:r>
      <w:r w:rsidR="00EF2A64" w:rsidRPr="00EF2A64">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0DECDC03"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7"/>
    <w:p w14:paraId="52C118DC"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54E38B7C" w14:textId="77777777"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004A4A06" w:rsidRPr="001976A8">
        <w:rPr>
          <w:rFonts w:ascii="Arial" w:hAnsi="Arial" w:cs="Arial"/>
          <w:bCs/>
        </w:rPr>
        <w:t xml:space="preserve">(wzór stanowi </w:t>
      </w:r>
      <w:r w:rsidR="004A4A06" w:rsidRPr="001976A8">
        <w:rPr>
          <w:rFonts w:ascii="Arial" w:hAnsi="Arial" w:cs="Arial"/>
          <w:b/>
        </w:rPr>
        <w:t xml:space="preserve">załącznik nr </w:t>
      </w:r>
      <w:r w:rsidR="00215456">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 xml:space="preserve">roboty </w:t>
      </w:r>
      <w:proofErr w:type="spellStart"/>
      <w:r w:rsidR="00724C73" w:rsidRPr="001976A8">
        <w:rPr>
          <w:rFonts w:ascii="Arial" w:hAnsi="Arial" w:cs="Arial"/>
          <w:bCs/>
        </w:rPr>
        <w:t>budowlanezostały</w:t>
      </w:r>
      <w:proofErr w:type="spellEnd"/>
      <w:r w:rsidRPr="001976A8">
        <w:rPr>
          <w:rFonts w:ascii="Arial" w:hAnsi="Arial" w:cs="Arial"/>
          <w:bCs/>
        </w:rPr>
        <w:t xml:space="preserve"> </w:t>
      </w:r>
      <w:proofErr w:type="spellStart"/>
      <w:r w:rsidRPr="001976A8">
        <w:rPr>
          <w:rFonts w:ascii="Arial" w:hAnsi="Arial" w:cs="Arial"/>
          <w:bCs/>
        </w:rPr>
        <w:t>wykonywane,a</w:t>
      </w:r>
      <w:proofErr w:type="spellEnd"/>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386AEC8A" w14:textId="77777777"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215456">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9013176"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 xml:space="preserve">o ile </w:t>
      </w:r>
      <w:r w:rsidR="00A7371B" w:rsidRPr="001976A8">
        <w:rPr>
          <w:rFonts w:ascii="Arial" w:hAnsi="Arial" w:cs="Arial"/>
          <w:b/>
          <w:bCs/>
        </w:rPr>
        <w:lastRenderedPageBreak/>
        <w:t>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w:t>
      </w:r>
      <w:r w:rsidR="00215456">
        <w:rPr>
          <w:rFonts w:ascii="Arial" w:hAnsi="Arial" w:cs="Arial"/>
          <w:b/>
          <w:bCs/>
        </w:rPr>
        <w:t>3.1</w:t>
      </w:r>
      <w:r w:rsidR="00A7371B" w:rsidRPr="001976A8">
        <w:rPr>
          <w:rFonts w:ascii="Arial" w:hAnsi="Arial" w:cs="Arial"/>
          <w:b/>
          <w:bCs/>
        </w:rPr>
        <w:t xml:space="preserve"> do SWZ), dane umożliwiające dostęp do tych środków. </w:t>
      </w:r>
    </w:p>
    <w:p w14:paraId="3DD37913"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74D89575" w14:textId="77777777"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33EA9540"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496C99BB"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t>INFORMACJA</w:t>
      </w:r>
      <w:r w:rsidRPr="001976A8">
        <w:rPr>
          <w:rFonts w:ascii="Arial" w:hAnsi="Arial" w:cs="Arial"/>
          <w:b/>
          <w:u w:val="single"/>
        </w:rPr>
        <w:t xml:space="preserve"> DLA WYKONAWCÓW WSPÓLNIE UBIEGAJĄCYCH SIĘ O UDZIELENIE ZAMÓWIENIA (SPÓŁKI CYWILNE/ KONSORCJA)</w:t>
      </w:r>
    </w:p>
    <w:p w14:paraId="665280D6"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06256CC9" w14:textId="77777777"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64CB02BB" w14:textId="77777777"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w:t>
      </w:r>
      <w:r w:rsidR="00215456">
        <w:rPr>
          <w:rFonts w:ascii="Arial" w:hAnsi="Arial" w:cs="Arial"/>
          <w:bCs/>
        </w:rPr>
        <w:t>3</w:t>
      </w:r>
      <w:r w:rsidRPr="001976A8">
        <w:rPr>
          <w:rFonts w:ascii="Arial" w:hAnsi="Arial" w:cs="Arial"/>
          <w:bCs/>
        </w:rPr>
        <w:t xml:space="preserve"> do SWZ) i dokumenty potwierdzające brak podstaw do wykluczenia z postępowania, o których mowa w dziale VIII ust. 2 pkt 1 </w:t>
      </w:r>
      <w:r w:rsidR="00E93E1A" w:rsidRPr="001976A8">
        <w:rPr>
          <w:rFonts w:ascii="Arial" w:hAnsi="Arial" w:cs="Arial"/>
          <w:bCs/>
        </w:rPr>
        <w:t>lit. a-</w:t>
      </w:r>
      <w:proofErr w:type="spellStart"/>
      <w:r w:rsidR="00215456">
        <w:rPr>
          <w:rFonts w:ascii="Arial" w:hAnsi="Arial" w:cs="Arial"/>
          <w:bCs/>
        </w:rPr>
        <w:t>b</w:t>
      </w:r>
      <w:r w:rsidRPr="001976A8">
        <w:rPr>
          <w:rFonts w:ascii="Arial" w:hAnsi="Arial" w:cs="Arial"/>
          <w:bCs/>
        </w:rPr>
        <w:t>SWZ</w:t>
      </w:r>
      <w:proofErr w:type="spellEnd"/>
      <w:r w:rsidRPr="001976A8">
        <w:rPr>
          <w:rFonts w:ascii="Arial" w:hAnsi="Arial" w:cs="Arial"/>
          <w:bCs/>
        </w:rPr>
        <w:t xml:space="preserve"> składa każdy z Wykonawców wspólnie ubiegających się o zamówienie. Oświadczenia potwierdzają brak podstaw wykluczenia oraz spełnianie warunków udziału w </w:t>
      </w:r>
      <w:r w:rsidRPr="001976A8">
        <w:rPr>
          <w:rFonts w:ascii="Arial" w:hAnsi="Arial" w:cs="Arial"/>
          <w:bCs/>
        </w:rPr>
        <w:lastRenderedPageBreak/>
        <w:t xml:space="preserve">zakresie, w jakim każdy z wykonawców wykazuje spełnianie warunków </w:t>
      </w:r>
      <w:proofErr w:type="spellStart"/>
      <w:r w:rsidRPr="001976A8">
        <w:rPr>
          <w:rFonts w:ascii="Arial" w:hAnsi="Arial" w:cs="Arial"/>
          <w:bCs/>
        </w:rPr>
        <w:t>udziałuw</w:t>
      </w:r>
      <w:proofErr w:type="spellEnd"/>
      <w:r w:rsidRPr="001976A8">
        <w:rPr>
          <w:rFonts w:ascii="Arial" w:hAnsi="Arial" w:cs="Arial"/>
          <w:bCs/>
        </w:rPr>
        <w:t> postępowaniu.</w:t>
      </w:r>
    </w:p>
    <w:p w14:paraId="5B34A41D"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0D88C0C2"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52578C3F" w14:textId="77777777" w:rsidR="00FE416F" w:rsidRPr="00FE416F" w:rsidRDefault="00BF753F" w:rsidP="00FE416F">
      <w:pPr>
        <w:numPr>
          <w:ilvl w:val="0"/>
          <w:numId w:val="50"/>
        </w:numPr>
        <w:spacing w:after="40" w:line="270" w:lineRule="auto"/>
        <w:jc w:val="both"/>
        <w:rPr>
          <w:rFonts w:ascii="Arial" w:eastAsia="Arial" w:hAnsi="Arial" w:cs="Arial"/>
          <w:color w:val="000000"/>
          <w:lang w:eastAsia="pl-PL"/>
        </w:rPr>
      </w:pPr>
      <w:bookmarkStart w:id="8" w:name="_Hlk123988551"/>
      <w:r w:rsidRPr="00FE416F">
        <w:rPr>
          <w:rFonts w:ascii="Arial" w:eastAsia="Arial" w:hAnsi="Arial" w:cs="Arial"/>
          <w:color w:val="000000"/>
          <w:lang w:eastAsia="pl-PL"/>
        </w:rPr>
        <w:t xml:space="preserve">Niezbędne </w:t>
      </w:r>
      <w:r w:rsidR="00FE416F" w:rsidRPr="00FE416F">
        <w:rPr>
          <w:rFonts w:ascii="Arial" w:eastAsia="Arial" w:hAnsi="Arial" w:cs="Arial"/>
          <w:color w:val="000000"/>
          <w:lang w:eastAsia="pl-PL"/>
        </w:rPr>
        <w:t>W postępowaniu o udzielenie zamówienia publicznego komunikacja między Zamawiającym a wykonawcami odbywa się przy użyciu Platformy e-Zamówienia, która jest dostępna pod adresem https://ezamowienia.gov.pl</w:t>
      </w:r>
    </w:p>
    <w:p w14:paraId="03AC2874" w14:textId="77777777" w:rsidR="00FE416F" w:rsidRPr="00FE416F" w:rsidRDefault="00FE416F" w:rsidP="00FE416F">
      <w:pPr>
        <w:pStyle w:val="Akapitzlist"/>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Korzystanie z Platformy e-Zamówienia jest bezpłatne. </w:t>
      </w:r>
    </w:p>
    <w:p w14:paraId="7E989C44" w14:textId="5A995C2B"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Adres strony internetowej prowadzonego postępowania: </w:t>
      </w:r>
      <w:hyperlink r:id="rId19" w:history="1">
        <w:r w:rsidR="00285F37" w:rsidRPr="00285F37">
          <w:rPr>
            <w:rStyle w:val="Hipercze"/>
            <w:rFonts w:ascii="Arial" w:hAnsi="Arial" w:cs="Arial"/>
            <w:bCs/>
            <w:lang w:eastAsia="pl-PL"/>
          </w:rPr>
          <w:t>https://ezamowienia.gov.pl/mp-client/tenders/ocds-148610-b249cc24-1d04-11ef-a7c1-72acb4a2af8f</w:t>
        </w:r>
      </w:hyperlink>
    </w:p>
    <w:p w14:paraId="3FAFCA66"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Postępowanie można wyszukać również ze strony głównej Platformy e-Zamówienia (przycisk „Przeglądaj postępowania/konkursy”). </w:t>
      </w:r>
    </w:p>
    <w:p w14:paraId="55F481E5"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Wykonawca zamierzający wziąć udział w postępowaniu o udzielenie zamówienia publicznego musi posiadać konto podmiotu „Wykonawca” na Platformie </w:t>
      </w:r>
    </w:p>
    <w:p w14:paraId="20281C0A"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Sposób komunikacji opisuje instrukcja: https://media.ezamowienia.gov.pl/pod/2021/10/Komunikacja-w-postepowaniu-5.1.pdf.</w:t>
      </w:r>
    </w:p>
    <w:p w14:paraId="3DC86A0C"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Przeglądanie i pobieranie publicznej treści dokumentacji postępowania nie wymaga posiadania konta na Platformie e-Zamówienia ani logowania. </w:t>
      </w:r>
    </w:p>
    <w:p w14:paraId="4C9933F6"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C6B49E6"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AFEB4C1"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08690C6F" w14:textId="77777777" w:rsid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t xml:space="preserve">- </w:t>
      </w:r>
      <w:r w:rsidRPr="00FE416F">
        <w:rPr>
          <w:rFonts w:ascii="Arial" w:eastAsia="Arial" w:hAnsi="Arial" w:cs="Arial"/>
          <w:color w:val="000000"/>
          <w:lang w:eastAsia="pl-PL"/>
        </w:rPr>
        <w:t xml:space="preserve">w formatach danych określonych w przepisach rozporządzenia Rady Ministrów w sprawie Krajowych Ram Interoperacyjności (i przekazuje się jako załącznik), lub </w:t>
      </w:r>
    </w:p>
    <w:p w14:paraId="410EBA44" w14:textId="77777777" w:rsidR="00FE416F" w:rsidRPr="00FE416F" w:rsidRDefault="00FE416F" w:rsidP="00FE416F">
      <w:pPr>
        <w:spacing w:after="61" w:line="270" w:lineRule="auto"/>
        <w:ind w:left="644"/>
        <w:jc w:val="both"/>
        <w:rPr>
          <w:rFonts w:ascii="Arial" w:eastAsia="Arial" w:hAnsi="Arial" w:cs="Arial"/>
          <w:color w:val="000000"/>
          <w:lang w:eastAsia="pl-PL"/>
        </w:rPr>
      </w:pPr>
      <w:r>
        <w:rPr>
          <w:rFonts w:ascii="Arial" w:eastAsia="Arial" w:hAnsi="Arial" w:cs="Arial"/>
          <w:color w:val="000000"/>
          <w:lang w:eastAsia="pl-PL"/>
        </w:rPr>
        <w:lastRenderedPageBreak/>
        <w:t xml:space="preserve">- </w:t>
      </w:r>
      <w:r w:rsidRPr="00FE416F">
        <w:rPr>
          <w:rFonts w:ascii="Arial" w:eastAsia="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14:paraId="6D0CA887"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9AA3D7A"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E416F">
        <w:rPr>
          <w:rFonts w:ascii="Arial" w:eastAsia="Arial" w:hAnsi="Arial" w:cs="Arial"/>
          <w:color w:val="000000"/>
          <w:lang w:eastAsia="pl-PL"/>
        </w:rPr>
        <w:t>Pzp</w:t>
      </w:r>
      <w:proofErr w:type="spellEnd"/>
      <w:r w:rsidRPr="00FE416F">
        <w:rPr>
          <w:rFonts w:ascii="Arial" w:eastAsia="Arial" w:hAnsi="Arial" w:cs="Arial"/>
          <w:color w:val="000000"/>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3054385"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BFC02C1"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Wszystkie wysłane i odebrane w postępowaniu przez wykonawcę wiadomości widoczne są po zalogowaniu w podglądzie postępowania w zakładce „Komunikacja”. </w:t>
      </w:r>
    </w:p>
    <w:p w14:paraId="3E02A438"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Maksymalny rozmiar plików przesyłanych za pośrednictwem „Formularzy do komunikacji” wynosi 150 MB (wielkość ta dotyczy plików przesyłanych jako załączniki do jednego formularza). </w:t>
      </w:r>
    </w:p>
    <w:p w14:paraId="0662C6CC"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Minimalne wymagania techniczne dotyczące sprzętu używanego w celu korzystania z usług Platformy e-Zamówienia oraz informacje dotyczące specyfikacji połączenia określa Regulamin Platformy e-Zamówienia, w szczególności: </w:t>
      </w:r>
    </w:p>
    <w:p w14:paraId="16713A68"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W celu prawidłowego korzystania z usług Platformy e-Zamówienia wymagany jest:</w:t>
      </w:r>
    </w:p>
    <w:p w14:paraId="10DA6766" w14:textId="77777777" w:rsidR="00FE416F" w:rsidRPr="00926752" w:rsidRDefault="00FE416F" w:rsidP="00FE416F">
      <w:pPr>
        <w:spacing w:after="61" w:line="270" w:lineRule="auto"/>
        <w:ind w:left="644"/>
        <w:jc w:val="both"/>
        <w:rPr>
          <w:rFonts w:ascii="Arial" w:eastAsia="Arial" w:hAnsi="Arial" w:cs="Arial"/>
          <w:color w:val="000000"/>
          <w:lang w:val="en-US" w:eastAsia="pl-PL"/>
        </w:rPr>
      </w:pPr>
      <w:proofErr w:type="spellStart"/>
      <w:r w:rsidRPr="00926752">
        <w:rPr>
          <w:rFonts w:ascii="Arial" w:eastAsia="Arial" w:hAnsi="Arial" w:cs="Arial"/>
          <w:color w:val="000000"/>
          <w:lang w:val="en-US" w:eastAsia="pl-PL"/>
        </w:rPr>
        <w:t>Komputer</w:t>
      </w:r>
      <w:proofErr w:type="spellEnd"/>
      <w:r w:rsidRPr="00926752">
        <w:rPr>
          <w:rFonts w:ascii="Arial" w:eastAsia="Arial" w:hAnsi="Arial" w:cs="Arial"/>
          <w:color w:val="000000"/>
          <w:lang w:val="en-US" w:eastAsia="pl-PL"/>
        </w:rPr>
        <w:t xml:space="preserve"> PC:</w:t>
      </w:r>
    </w:p>
    <w:p w14:paraId="25BD6FB3" w14:textId="77777777" w:rsidR="00FE416F" w:rsidRPr="00FE416F" w:rsidRDefault="00FE416F" w:rsidP="00FE416F">
      <w:pPr>
        <w:spacing w:after="61" w:line="270" w:lineRule="auto"/>
        <w:ind w:left="644"/>
        <w:jc w:val="both"/>
        <w:rPr>
          <w:rFonts w:ascii="Arial" w:eastAsia="Arial" w:hAnsi="Arial" w:cs="Arial"/>
          <w:color w:val="000000"/>
          <w:lang w:val="en-US" w:eastAsia="pl-PL"/>
        </w:rPr>
      </w:pPr>
      <w:proofErr w:type="spellStart"/>
      <w:r w:rsidRPr="00FE416F">
        <w:rPr>
          <w:rFonts w:ascii="Arial" w:eastAsia="Arial" w:hAnsi="Arial" w:cs="Arial"/>
          <w:color w:val="000000"/>
          <w:lang w:val="en-US" w:eastAsia="pl-PL"/>
        </w:rPr>
        <w:t>parametry</w:t>
      </w:r>
      <w:proofErr w:type="spellEnd"/>
      <w:r w:rsidRPr="00FE416F">
        <w:rPr>
          <w:rFonts w:ascii="Arial" w:eastAsia="Arial" w:hAnsi="Arial" w:cs="Arial"/>
          <w:color w:val="000000"/>
          <w:lang w:val="en-US" w:eastAsia="pl-PL"/>
        </w:rPr>
        <w:t xml:space="preserve"> minimum: Intel Core2 Duo, 2 GB RAM, HDD,</w:t>
      </w:r>
    </w:p>
    <w:p w14:paraId="6F72EFF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lastRenderedPageBreak/>
        <w:t>zainstalowany jeden z poniższych systemów operacyjnych:</w:t>
      </w:r>
    </w:p>
    <w:p w14:paraId="276D54BD"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MS Windows 7 lub nowszy</w:t>
      </w:r>
    </w:p>
    <w:p w14:paraId="2858A75C"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OSX/Mac OS </w:t>
      </w:r>
      <w:proofErr w:type="gramStart"/>
      <w:r w:rsidRPr="00FE416F">
        <w:rPr>
          <w:rFonts w:ascii="Arial" w:eastAsia="Arial" w:hAnsi="Arial" w:cs="Arial"/>
          <w:color w:val="000000"/>
          <w:lang w:eastAsia="pl-PL"/>
        </w:rPr>
        <w:t>10.10,.</w:t>
      </w:r>
      <w:proofErr w:type="gramEnd"/>
    </w:p>
    <w:p w14:paraId="6C193FF2"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Ubuntu</w:t>
      </w:r>
      <w:proofErr w:type="spellEnd"/>
      <w:r w:rsidRPr="00FE416F">
        <w:rPr>
          <w:rFonts w:ascii="Arial" w:eastAsia="Arial" w:hAnsi="Arial" w:cs="Arial"/>
          <w:color w:val="000000"/>
          <w:lang w:eastAsia="pl-PL"/>
        </w:rPr>
        <w:t xml:space="preserve"> 14.04</w:t>
      </w:r>
    </w:p>
    <w:p w14:paraId="1FB72AB7"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Zainstalowana jedna z poniższych przeglądarek:</w:t>
      </w:r>
    </w:p>
    <w:p w14:paraId="50EE7570"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Chrome 66.0 lub nowsza</w:t>
      </w:r>
    </w:p>
    <w:p w14:paraId="671C240D" w14:textId="77777777" w:rsidR="00FE416F" w:rsidRPr="00FE416F" w:rsidRDefault="00FE416F" w:rsidP="00FE416F">
      <w:pPr>
        <w:spacing w:after="61" w:line="270" w:lineRule="auto"/>
        <w:ind w:left="644"/>
        <w:jc w:val="both"/>
        <w:rPr>
          <w:rFonts w:ascii="Arial" w:eastAsia="Arial" w:hAnsi="Arial" w:cs="Arial"/>
          <w:color w:val="000000"/>
          <w:lang w:eastAsia="pl-PL"/>
        </w:rPr>
      </w:pPr>
      <w:proofErr w:type="spellStart"/>
      <w:r w:rsidRPr="00FE416F">
        <w:rPr>
          <w:rFonts w:ascii="Arial" w:eastAsia="Arial" w:hAnsi="Arial" w:cs="Arial"/>
          <w:color w:val="000000"/>
          <w:lang w:eastAsia="pl-PL"/>
        </w:rPr>
        <w:t>Firefox</w:t>
      </w:r>
      <w:proofErr w:type="spellEnd"/>
      <w:r w:rsidRPr="00FE416F">
        <w:rPr>
          <w:rFonts w:ascii="Arial" w:eastAsia="Arial" w:hAnsi="Arial" w:cs="Arial"/>
          <w:color w:val="000000"/>
          <w:lang w:eastAsia="pl-PL"/>
        </w:rPr>
        <w:t xml:space="preserve"> 59.0 lub nowszy</w:t>
      </w:r>
    </w:p>
    <w:p w14:paraId="3D9FE2C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Safari 11.1 lub nowsza</w:t>
      </w:r>
    </w:p>
    <w:p w14:paraId="39CD021B"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Edge 14.0 i nowsze</w:t>
      </w:r>
    </w:p>
    <w:p w14:paraId="08D696A9"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albo</w:t>
      </w:r>
    </w:p>
    <w:p w14:paraId="2B5E847F"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Tablet/Telefon:</w:t>
      </w:r>
    </w:p>
    <w:p w14:paraId="640DD154"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 xml:space="preserve">Parametry minimum: 4 rdzenie procesora, 2GB RAM, Android 6.0 </w:t>
      </w:r>
      <w:proofErr w:type="spellStart"/>
      <w:r w:rsidRPr="00FE416F">
        <w:rPr>
          <w:rFonts w:ascii="Arial" w:eastAsia="Arial" w:hAnsi="Arial" w:cs="Arial"/>
          <w:color w:val="000000"/>
          <w:lang w:eastAsia="pl-PL"/>
        </w:rPr>
        <w:t>Marshmallow</w:t>
      </w:r>
      <w:proofErr w:type="spellEnd"/>
      <w:r w:rsidRPr="00FE416F">
        <w:rPr>
          <w:rFonts w:ascii="Arial" w:eastAsia="Arial" w:hAnsi="Arial" w:cs="Arial"/>
          <w:color w:val="000000"/>
          <w:lang w:eastAsia="pl-PL"/>
        </w:rPr>
        <w:t>, iOS 10.3, Przeglądarka Chrome 61 lub nowa.</w:t>
      </w:r>
    </w:p>
    <w:p w14:paraId="01247184"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Dla skorzystania z pełnej funkcjonalności może być konieczne włączenie w przeglądarce obsługi protokołu bezpiecznej transmisji danych SSL, obsługi Java </w:t>
      </w:r>
      <w:proofErr w:type="spellStart"/>
      <w:proofErr w:type="gramStart"/>
      <w:r w:rsidRPr="00FE416F">
        <w:rPr>
          <w:rFonts w:ascii="Arial" w:eastAsia="Arial" w:hAnsi="Arial" w:cs="Arial"/>
          <w:color w:val="000000"/>
          <w:lang w:eastAsia="pl-PL"/>
        </w:rPr>
        <w:t>Script</w:t>
      </w:r>
      <w:proofErr w:type="spellEnd"/>
      <w:r w:rsidRPr="00FE416F">
        <w:rPr>
          <w:rFonts w:ascii="Arial" w:eastAsia="Arial" w:hAnsi="Arial" w:cs="Arial"/>
          <w:color w:val="000000"/>
          <w:lang w:eastAsia="pl-PL"/>
        </w:rPr>
        <w:t>,</w:t>
      </w:r>
      <w:proofErr w:type="gramEnd"/>
      <w:r w:rsidRPr="00FE416F">
        <w:rPr>
          <w:rFonts w:ascii="Arial" w:eastAsia="Arial" w:hAnsi="Arial" w:cs="Arial"/>
          <w:color w:val="000000"/>
          <w:lang w:eastAsia="pl-PL"/>
        </w:rPr>
        <w:t xml:space="preserve"> oraz </w:t>
      </w:r>
      <w:proofErr w:type="spellStart"/>
      <w:r w:rsidRPr="00FE416F">
        <w:rPr>
          <w:rFonts w:ascii="Arial" w:eastAsia="Arial" w:hAnsi="Arial" w:cs="Arial"/>
          <w:color w:val="000000"/>
          <w:lang w:eastAsia="pl-PL"/>
        </w:rPr>
        <w:t>cookies</w:t>
      </w:r>
      <w:proofErr w:type="spellEnd"/>
      <w:r w:rsidRPr="00FE416F">
        <w:rPr>
          <w:rFonts w:ascii="Arial" w:eastAsia="Arial" w:hAnsi="Arial" w:cs="Arial"/>
          <w:color w:val="000000"/>
          <w:lang w:eastAsia="pl-PL"/>
        </w:rPr>
        <w:t>;</w:t>
      </w:r>
    </w:p>
    <w:p w14:paraId="6E237AF0"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Specyfikacja połączenia, formatu przesyłanych danych oraz kodowania i oznaczania czasu odbioru danych:</w:t>
      </w:r>
    </w:p>
    <w:p w14:paraId="62304CE9"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specyfikacja połączenia – formularze udostępnione są za pomocą protokołu TLS 1.2,</w:t>
      </w:r>
    </w:p>
    <w:p w14:paraId="72037875"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1.2 format danych oraz kodowanie: formularze dostępne są w formacie HTML z kodowaniem UTF-8,</w:t>
      </w:r>
    </w:p>
    <w:p w14:paraId="0A311D57" w14:textId="77777777" w:rsidR="00FE416F" w:rsidRPr="00FE416F" w:rsidRDefault="00FE416F" w:rsidP="00FE416F">
      <w:pPr>
        <w:spacing w:after="61" w:line="270" w:lineRule="auto"/>
        <w:ind w:left="644"/>
        <w:jc w:val="both"/>
        <w:rPr>
          <w:rFonts w:ascii="Arial" w:eastAsia="Arial" w:hAnsi="Arial" w:cs="Arial"/>
          <w:color w:val="000000"/>
          <w:lang w:eastAsia="pl-PL"/>
        </w:rPr>
      </w:pPr>
      <w:r w:rsidRPr="00FE416F">
        <w:rPr>
          <w:rFonts w:ascii="Arial" w:eastAsia="Arial" w:hAnsi="Arial" w:cs="Arial"/>
          <w:color w:val="000000"/>
          <w:lang w:eastAsia="pl-PL"/>
        </w:rPr>
        <w:t>oznaczenia czasu odbioru danych: wszelkie operacje opierają się o czas serwera i dane zapisywane są z dokładnością co do sekundy.</w:t>
      </w:r>
    </w:p>
    <w:p w14:paraId="193F3740" w14:textId="77777777" w:rsidR="00FE416F" w:rsidRPr="00FE416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9373EE9" w14:textId="77777777" w:rsidR="00BF753F" w:rsidRPr="00BF753F" w:rsidRDefault="00FE416F" w:rsidP="00FE416F">
      <w:pPr>
        <w:numPr>
          <w:ilvl w:val="0"/>
          <w:numId w:val="50"/>
        </w:numPr>
        <w:spacing w:after="61" w:line="270" w:lineRule="auto"/>
        <w:jc w:val="both"/>
        <w:rPr>
          <w:rFonts w:ascii="Arial" w:eastAsia="Arial" w:hAnsi="Arial" w:cs="Arial"/>
          <w:color w:val="000000"/>
          <w:lang w:eastAsia="pl-PL"/>
        </w:rPr>
      </w:pPr>
      <w:r w:rsidRPr="00FE416F">
        <w:rPr>
          <w:rFonts w:ascii="Arial" w:eastAsia="Arial" w:hAnsi="Arial" w:cs="Arial"/>
          <w:color w:val="000000"/>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2A5E34">
          <w:rPr>
            <w:rStyle w:val="Hipercze"/>
            <w:rFonts w:ascii="Arial" w:eastAsia="Arial" w:hAnsi="Arial" w:cs="Arial"/>
            <w:lang w:eastAsia="pl-PL"/>
          </w:rPr>
          <w:t>administrator@siemien.pl</w:t>
        </w:r>
      </w:hyperlink>
      <w:r w:rsidRPr="00FE416F">
        <w:rPr>
          <w:rFonts w:ascii="Arial" w:eastAsia="Arial" w:hAnsi="Arial" w:cs="Arial"/>
          <w:color w:val="000000"/>
          <w:lang w:eastAsia="pl-PL"/>
        </w:rPr>
        <w:t>(nie dotyczy składania ofert).</w:t>
      </w:r>
    </w:p>
    <w:bookmarkEnd w:id="8"/>
    <w:p w14:paraId="47752E03"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7572F9DC"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56E865C8" w14:textId="77777777" w:rsidR="00BF753F" w:rsidRPr="009740CA" w:rsidRDefault="00BF753F" w:rsidP="00BF753F">
      <w:pPr>
        <w:pStyle w:val="Akapitzlist"/>
        <w:shd w:val="clear" w:color="auto" w:fill="FFFFFF"/>
        <w:spacing w:after="0" w:line="240" w:lineRule="auto"/>
        <w:ind w:left="142"/>
        <w:jc w:val="both"/>
        <w:rPr>
          <w:rFonts w:eastAsia="Times New Roman" w:cstheme="minorHAnsi"/>
          <w:b/>
          <w:bCs/>
          <w:sz w:val="24"/>
          <w:szCs w:val="24"/>
          <w:u w:val="single"/>
          <w:lang w:eastAsia="pl-PL"/>
        </w:rPr>
      </w:pPr>
      <w:r w:rsidRPr="009740CA">
        <w:rPr>
          <w:rFonts w:eastAsia="Arial" w:cstheme="minorHAnsi"/>
          <w:color w:val="000000"/>
          <w:sz w:val="24"/>
          <w:szCs w:val="24"/>
          <w:lang w:eastAsia="pl-PL"/>
        </w:rPr>
        <w:t xml:space="preserve">1.    Osobą uprawnioną do kontaktów z wykonawcami jest: </w:t>
      </w:r>
    </w:p>
    <w:p w14:paraId="2C95830C" w14:textId="77777777" w:rsidR="00BF753F" w:rsidRPr="00BF753F" w:rsidRDefault="00BF753F" w:rsidP="00BF753F">
      <w:pPr>
        <w:pStyle w:val="Akapitzlist"/>
        <w:spacing w:after="163" w:line="270" w:lineRule="auto"/>
        <w:ind w:left="142"/>
        <w:jc w:val="both"/>
        <w:rPr>
          <w:rFonts w:eastAsia="Arial" w:cstheme="minorHAnsi"/>
          <w:color w:val="000000"/>
          <w:sz w:val="24"/>
          <w:szCs w:val="24"/>
          <w:lang w:eastAsia="pl-PL"/>
        </w:rPr>
      </w:pPr>
      <w:r>
        <w:rPr>
          <w:rFonts w:eastAsia="Arial" w:cstheme="minorHAnsi"/>
          <w:color w:val="000000"/>
          <w:sz w:val="24"/>
          <w:szCs w:val="24"/>
          <w:lang w:eastAsia="pl-PL"/>
        </w:rPr>
        <w:tab/>
      </w:r>
      <w:r w:rsidR="00B47D67">
        <w:rPr>
          <w:rFonts w:eastAsia="Arial" w:cstheme="minorHAnsi"/>
          <w:color w:val="000000"/>
          <w:sz w:val="24"/>
          <w:szCs w:val="24"/>
          <w:lang w:eastAsia="pl-PL"/>
        </w:rPr>
        <w:t xml:space="preserve">Monika Ochnik </w:t>
      </w:r>
      <w:hyperlink r:id="rId21" w:history="1">
        <w:r w:rsidR="00B47D67" w:rsidRPr="002A5E34">
          <w:rPr>
            <w:rStyle w:val="Hipercze"/>
            <w:rFonts w:eastAsia="Arial" w:cstheme="minorHAnsi"/>
            <w:sz w:val="24"/>
            <w:szCs w:val="24"/>
            <w:lang w:eastAsia="pl-PL"/>
          </w:rPr>
          <w:t>fundusze@siemien.pl</w:t>
        </w:r>
      </w:hyperlink>
    </w:p>
    <w:p w14:paraId="7ED13195"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3A68133F"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45B723F0"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1DEA960A"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lastRenderedPageBreak/>
        <w:t>Treść oferty musi odpowiadać treści SWZ.</w:t>
      </w:r>
    </w:p>
    <w:p w14:paraId="4B8ACE0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00FE416F">
        <w:rPr>
          <w:rFonts w:ascii="Arial" w:eastAsia="Verdana" w:hAnsi="Arial" w:cs="Arial"/>
          <w:b/>
          <w:bCs/>
        </w:rPr>
        <w:t>udostępnionym na Platformie</w:t>
      </w:r>
      <w:proofErr w:type="gramStart"/>
      <w:r w:rsidRPr="00FE416F">
        <w:rPr>
          <w:rFonts w:ascii="Arial" w:eastAsia="Verdana" w:hAnsi="Arial" w:cs="Arial"/>
        </w:rPr>
        <w:t>),</w:t>
      </w:r>
      <w:r w:rsidRPr="00BF753F">
        <w:rPr>
          <w:rFonts w:ascii="Arial" w:eastAsia="Verdana" w:hAnsi="Arial" w:cs="Arial"/>
          <w:b/>
          <w:u w:val="single"/>
        </w:rPr>
        <w:t>pod</w:t>
      </w:r>
      <w:proofErr w:type="gramEnd"/>
      <w:r w:rsidRPr="00BF753F">
        <w:rPr>
          <w:rFonts w:ascii="Arial" w:eastAsia="Verdana" w:hAnsi="Arial" w:cs="Arial"/>
          <w:b/>
          <w:u w:val="single"/>
        </w:rPr>
        <w:t xml:space="preserve">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270EDEED"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 xml:space="preserve">załącznik nr </w:t>
      </w:r>
      <w:r w:rsidR="00FE416F">
        <w:rPr>
          <w:rFonts w:ascii="Arial" w:eastAsia="Verdana" w:hAnsi="Arial" w:cs="Arial"/>
          <w:b/>
          <w:bCs/>
        </w:rPr>
        <w:t>3.1</w:t>
      </w:r>
      <w:r w:rsidRPr="00BF753F">
        <w:rPr>
          <w:rFonts w:ascii="Arial" w:eastAsia="Verdana" w:hAnsi="Arial" w:cs="Arial"/>
          <w:b/>
          <w:bCs/>
        </w:rPr>
        <w:t xml:space="preserve">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008AF1A9"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6D657F6A"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w:t>
      </w:r>
      <w:r w:rsidR="00FE416F">
        <w:rPr>
          <w:rFonts w:ascii="Arial" w:eastAsia="Calibri" w:hAnsi="Arial" w:cs="Arial"/>
          <w:b/>
          <w:bCs/>
          <w:iCs/>
        </w:rPr>
        <w:t>4</w:t>
      </w:r>
      <w:r w:rsidRPr="00BF753F">
        <w:rPr>
          <w:rFonts w:ascii="Arial" w:eastAsia="Calibri" w:hAnsi="Arial" w:cs="Arial"/>
          <w:b/>
          <w:bCs/>
          <w:iCs/>
        </w:rPr>
        <w:t xml:space="preserve">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69D5E6FD"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4E0B6947"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26D29BD1"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78B05E4A"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 xml:space="preserve">załącznik nr </w:t>
      </w:r>
      <w:r w:rsidR="00FE416F">
        <w:rPr>
          <w:rFonts w:ascii="Arial" w:hAnsi="Arial" w:cs="Arial"/>
          <w:b/>
          <w:bCs/>
        </w:rPr>
        <w:t>3.2</w:t>
      </w:r>
      <w:r w:rsidRPr="00BF753F">
        <w:rPr>
          <w:rFonts w:ascii="Arial" w:hAnsi="Arial" w:cs="Arial"/>
          <w:b/>
          <w:bCs/>
        </w:rPr>
        <w:t xml:space="preserve"> do SWZ.</w:t>
      </w:r>
    </w:p>
    <w:p w14:paraId="211E3405"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w:t>
      </w:r>
      <w:r w:rsidRPr="00BF753F">
        <w:rPr>
          <w:rFonts w:ascii="Arial" w:eastAsia="Verdana" w:hAnsi="Arial" w:cs="Arial"/>
          <w:bCs/>
        </w:rPr>
        <w:lastRenderedPageBreak/>
        <w:t xml:space="preserve">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EBE765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0BCDB46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6D8DB47E"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70523C02"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1DD50AB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proofErr w:type="spellStart"/>
      <w:r w:rsidRPr="00BF753F">
        <w:rPr>
          <w:rFonts w:ascii="Arial" w:eastAsia="Verdana" w:hAnsi="Arial" w:cs="Arial"/>
          <w:b/>
          <w:bCs/>
        </w:rPr>
        <w:t>Zamawiającyżąda</w:t>
      </w:r>
      <w:proofErr w:type="spellEnd"/>
      <w:r w:rsidRPr="00BF753F">
        <w:rPr>
          <w:rFonts w:ascii="Arial" w:eastAsia="Verdana" w:hAnsi="Arial" w:cs="Arial"/>
          <w:b/>
          <w:bCs/>
        </w:rPr>
        <w:t xml:space="preserve">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w:t>
      </w:r>
    </w:p>
    <w:p w14:paraId="11080CC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CDF1E6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69D8B9E"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3501E32C"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2474E05C"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32CFE6F0"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6CDB63E5"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xpsjpeg</w:t>
      </w:r>
      <w:proofErr w:type="spellEnd"/>
      <w:proofErr w:type="gram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379438CF"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4C543756"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55DBCBC9" w14:textId="77777777" w:rsidR="004E5EEE" w:rsidRPr="001976A8" w:rsidRDefault="004E5EEE" w:rsidP="00EB287D">
      <w:pPr>
        <w:spacing w:after="0" w:line="276" w:lineRule="auto"/>
        <w:jc w:val="both"/>
        <w:rPr>
          <w:rFonts w:ascii="Arial" w:eastAsia="Verdana" w:hAnsi="Arial" w:cs="Arial"/>
          <w:bCs/>
        </w:rPr>
      </w:pPr>
    </w:p>
    <w:p w14:paraId="6C25CD49"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9" w:name="_Hlk90450640"/>
      <w:r w:rsidRPr="001976A8">
        <w:rPr>
          <w:rFonts w:ascii="Arial" w:eastAsia="Times New Roman" w:hAnsi="Arial" w:cs="Arial"/>
          <w:b/>
          <w:bCs/>
          <w:u w:val="single"/>
          <w:lang w:eastAsia="pl-PL"/>
        </w:rPr>
        <w:t xml:space="preserve">WYMAGANIA DOTYCZĄCE WADIUM, W TYM JEGO KWOTA </w:t>
      </w:r>
      <w:bookmarkStart w:id="10" w:name="_Hlk92641911"/>
      <w:bookmarkEnd w:id="9"/>
    </w:p>
    <w:bookmarkEnd w:id="10"/>
    <w:p w14:paraId="01415F9C" w14:textId="77777777"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43FDA157"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74234CE3"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0949944F" w14:textId="77777777" w:rsidR="005D58D8" w:rsidRPr="00B21130" w:rsidRDefault="005D58D8" w:rsidP="00B21130">
      <w:pPr>
        <w:pStyle w:val="Akapitzlist"/>
        <w:numPr>
          <w:ilvl w:val="0"/>
          <w:numId w:val="13"/>
        </w:numPr>
        <w:spacing w:after="0" w:line="276" w:lineRule="auto"/>
        <w:ind w:left="567" w:hanging="283"/>
        <w:jc w:val="both"/>
        <w:rPr>
          <w:rFonts w:ascii="Arial" w:hAnsi="Arial" w:cs="Arial"/>
          <w:bCs/>
          <w:iCs/>
        </w:rPr>
      </w:pPr>
      <w:r w:rsidRPr="001976A8">
        <w:rPr>
          <w:rFonts w:ascii="Arial" w:hAnsi="Arial" w:cs="Arial"/>
        </w:rPr>
        <w:t xml:space="preserve">Wykonawca będzie związany </w:t>
      </w:r>
      <w:r w:rsidR="00B21130">
        <w:rPr>
          <w:rFonts w:ascii="Arial" w:hAnsi="Arial" w:cs="Arial"/>
        </w:rPr>
        <w:t xml:space="preserve">ofertą </w:t>
      </w:r>
      <w:r w:rsidR="00B21130" w:rsidRPr="00B21130">
        <w:rPr>
          <w:rFonts w:ascii="Arial" w:hAnsi="Arial" w:cs="Arial"/>
        </w:rPr>
        <w:t xml:space="preserve">przez okres </w:t>
      </w:r>
      <w:r w:rsidR="00B21130">
        <w:rPr>
          <w:rFonts w:ascii="Arial" w:hAnsi="Arial" w:cs="Arial"/>
        </w:rPr>
        <w:t>3</w:t>
      </w:r>
      <w:r w:rsidR="00B21130" w:rsidRPr="00B21130">
        <w:rPr>
          <w:rFonts w:ascii="Arial" w:hAnsi="Arial" w:cs="Arial"/>
        </w:rPr>
        <w:t xml:space="preserve">0 dni. </w:t>
      </w:r>
      <w:r w:rsidR="00B21130" w:rsidRPr="00B21130">
        <w:rPr>
          <w:rFonts w:ascii="Arial" w:hAnsi="Arial" w:cs="Arial"/>
          <w:bCs/>
          <w:iCs/>
        </w:rPr>
        <w:t>Bieg terminu związania ofertą rozpoczyna się wraz z upływem terminu składania ofert.</w:t>
      </w:r>
    </w:p>
    <w:p w14:paraId="66CB4721" w14:textId="77777777"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1F74B22E"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5AE4457B"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024A776C"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7DD427BF"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E232D9" w:rsidRPr="00E232D9">
        <w:rPr>
          <w:rFonts w:ascii="Arial" w:hAnsi="Arial" w:cs="Arial"/>
          <w:b/>
        </w:rPr>
        <w:t>14</w:t>
      </w:r>
      <w:r w:rsidRPr="00E232D9">
        <w:rPr>
          <w:rFonts w:ascii="Arial" w:hAnsi="Arial" w:cs="Arial"/>
          <w:b/>
          <w:bCs/>
        </w:rPr>
        <w:t>.</w:t>
      </w:r>
      <w:r w:rsidRPr="00B21130">
        <w:rPr>
          <w:rFonts w:ascii="Arial" w:hAnsi="Arial" w:cs="Arial"/>
          <w:b/>
          <w:bCs/>
        </w:rPr>
        <w:t>0</w:t>
      </w:r>
      <w:r w:rsidR="00B21130">
        <w:rPr>
          <w:rFonts w:ascii="Arial" w:hAnsi="Arial" w:cs="Arial"/>
          <w:b/>
          <w:bCs/>
        </w:rPr>
        <w:t>6</w:t>
      </w:r>
      <w:r w:rsidRPr="00B21130">
        <w:rPr>
          <w:rFonts w:ascii="Arial" w:hAnsi="Arial" w:cs="Arial"/>
          <w:b/>
          <w:bCs/>
        </w:rPr>
        <w:t>.202</w:t>
      </w:r>
      <w:r w:rsidR="00B21130">
        <w:rPr>
          <w:rFonts w:ascii="Arial" w:hAnsi="Arial" w:cs="Arial"/>
          <w:b/>
          <w:bCs/>
        </w:rPr>
        <w:t>4</w:t>
      </w:r>
      <w:r w:rsidRPr="00B21130">
        <w:rPr>
          <w:rFonts w:ascii="Arial" w:hAnsi="Arial" w:cs="Arial"/>
          <w:b/>
          <w:bCs/>
        </w:rPr>
        <w:t xml:space="preserve"> r. godz. 10:00.</w:t>
      </w:r>
    </w:p>
    <w:p w14:paraId="4F05CF76"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2CF4C30D"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44EB93C0"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1C901846"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5F000201" w14:textId="77777777"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w:t>
      </w:r>
      <w:r w:rsidRPr="00C563EE">
        <w:rPr>
          <w:rFonts w:ascii="Arial" w:hAnsi="Arial" w:cs="Arial"/>
          <w:b w:val="0"/>
          <w:bCs/>
          <w:szCs w:val="22"/>
        </w:rPr>
        <w:t xml:space="preserve">dniu </w:t>
      </w:r>
      <w:r w:rsidR="00E232D9" w:rsidRPr="00C563EE">
        <w:rPr>
          <w:rFonts w:ascii="Arial" w:hAnsi="Arial" w:cs="Arial"/>
          <w:szCs w:val="22"/>
        </w:rPr>
        <w:t>14</w:t>
      </w:r>
      <w:r w:rsidR="00845DD9" w:rsidRPr="00C563EE">
        <w:rPr>
          <w:rFonts w:ascii="Arial" w:hAnsi="Arial" w:cs="Arial"/>
          <w:szCs w:val="22"/>
        </w:rPr>
        <w:t>.0</w:t>
      </w:r>
      <w:r w:rsidR="00E232D9" w:rsidRPr="00C563EE">
        <w:rPr>
          <w:rFonts w:ascii="Arial" w:hAnsi="Arial" w:cs="Arial"/>
          <w:szCs w:val="22"/>
        </w:rPr>
        <w:t>6</w:t>
      </w:r>
      <w:r w:rsidR="00845DD9" w:rsidRPr="00C563EE">
        <w:rPr>
          <w:rFonts w:ascii="Arial" w:hAnsi="Arial" w:cs="Arial"/>
          <w:szCs w:val="22"/>
        </w:rPr>
        <w:t>.2023 r. o godz. 11</w:t>
      </w:r>
      <w:r w:rsidRPr="00C563EE">
        <w:rPr>
          <w:rFonts w:ascii="Arial" w:hAnsi="Arial" w:cs="Arial"/>
          <w:szCs w:val="22"/>
        </w:rPr>
        <w:t>:</w:t>
      </w:r>
      <w:r w:rsidR="00E232D9" w:rsidRPr="00C563EE">
        <w:rPr>
          <w:rFonts w:ascii="Arial" w:hAnsi="Arial" w:cs="Arial"/>
          <w:szCs w:val="22"/>
        </w:rPr>
        <w:t>3</w:t>
      </w:r>
      <w:r w:rsidR="00845DD9" w:rsidRPr="00C563EE">
        <w:rPr>
          <w:rFonts w:ascii="Arial" w:hAnsi="Arial" w:cs="Arial"/>
          <w:szCs w:val="22"/>
        </w:rPr>
        <w:t>0</w:t>
      </w:r>
    </w:p>
    <w:p w14:paraId="1E59D2A2" w14:textId="77777777" w:rsidR="00B21130" w:rsidRPr="00C238C8" w:rsidRDefault="00B21130" w:rsidP="00B21130">
      <w:pPr>
        <w:pStyle w:val="Nagwek3"/>
        <w:keepNext w:val="0"/>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76F24466" w14:textId="77777777" w:rsidR="00B21130" w:rsidRPr="00C238C8" w:rsidRDefault="00B21130" w:rsidP="00B21130">
      <w:pPr>
        <w:pStyle w:val="Nagwek3"/>
        <w:keepNext w:val="0"/>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proofErr w:type="gramStart"/>
      <w:r w:rsidR="00215456"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4736FC0F" w14:textId="77777777" w:rsidR="00B21130" w:rsidRPr="00C238C8" w:rsidRDefault="00B21130" w:rsidP="00B21130">
      <w:pPr>
        <w:pStyle w:val="Nagwek3"/>
        <w:numPr>
          <w:ilvl w:val="3"/>
          <w:numId w:val="46"/>
        </w:numPr>
        <w:tabs>
          <w:tab w:val="clear" w:pos="4897"/>
          <w:tab w:val="num" w:pos="2880"/>
        </w:tabs>
        <w:spacing w:line="276" w:lineRule="auto"/>
        <w:ind w:left="567" w:hanging="283"/>
        <w:jc w:val="both"/>
        <w:rPr>
          <w:rFonts w:ascii="Arial" w:hAnsi="Arial" w:cs="Arial"/>
          <w:b w:val="0"/>
          <w:bCs/>
          <w:szCs w:val="22"/>
        </w:rPr>
      </w:pPr>
      <w:r w:rsidRPr="00C238C8">
        <w:rPr>
          <w:rFonts w:ascii="Arial" w:hAnsi="Arial" w:cs="Arial"/>
          <w:b w:val="0"/>
          <w:bCs/>
          <w:szCs w:val="22"/>
        </w:rPr>
        <w:lastRenderedPageBreak/>
        <w:t>Najpóźniej przed otwarciem ofert, zamawiający udostępni na stronie internetowej prowadzonego postępowania informację o kwocie, jaką zamierza się przeznaczyć na sfinansowanie zamówienia.</w:t>
      </w:r>
    </w:p>
    <w:p w14:paraId="2370A0CB" w14:textId="77777777" w:rsidR="00B21130" w:rsidRPr="00C238C8" w:rsidRDefault="00B21130" w:rsidP="00B21130">
      <w:pPr>
        <w:pStyle w:val="Nagwek3"/>
        <w:numPr>
          <w:ilvl w:val="3"/>
          <w:numId w:val="46"/>
        </w:numPr>
        <w:tabs>
          <w:tab w:val="clear" w:pos="4897"/>
          <w:tab w:val="num" w:pos="2880"/>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32D56151"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F032489" w14:textId="77777777" w:rsidR="00B21130" w:rsidRPr="00C238C8" w:rsidRDefault="00B21130" w:rsidP="00B21130">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769D79E0"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12598BFA"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105BA43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bookmarkStart w:id="11" w:name="_Hlk66639711"/>
      <w:r w:rsidRPr="001976A8">
        <w:rPr>
          <w:rFonts w:cs="Arial"/>
          <w:sz w:val="22"/>
          <w:szCs w:val="22"/>
        </w:rPr>
        <w:t>Cenę ofertową należy wyliczyć w szczególności na podstawie: projektu umowy, specyfikacji warunków zamówienia, dokumentacji projektowej.</w:t>
      </w:r>
    </w:p>
    <w:p w14:paraId="26B7231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r w:rsidRPr="001976A8">
        <w:rPr>
          <w:rFonts w:cs="Arial"/>
          <w:sz w:val="22"/>
          <w:szCs w:val="22"/>
        </w:rPr>
        <w:t>Wykonawca poda cenę ofertową brutto za całość zamówienia, w formularzu ofertowym</w:t>
      </w:r>
      <w:r w:rsidR="00B21130">
        <w:rPr>
          <w:rFonts w:cs="Arial"/>
          <w:sz w:val="22"/>
          <w:szCs w:val="22"/>
        </w:rPr>
        <w:t xml:space="preserve"> udostępnionym na Platformie </w:t>
      </w:r>
      <w:r w:rsidR="00307A8D">
        <w:rPr>
          <w:rFonts w:cs="Arial"/>
          <w:sz w:val="22"/>
          <w:szCs w:val="22"/>
        </w:rPr>
        <w:t>wskazując zakres</w:t>
      </w:r>
      <w:r w:rsidR="00B21130">
        <w:rPr>
          <w:rFonts w:cs="Arial"/>
          <w:sz w:val="22"/>
          <w:szCs w:val="22"/>
        </w:rPr>
        <w:t xml:space="preserve"> podstawowy zamówienia oraz prawo opcji</w:t>
      </w:r>
      <w:r w:rsidRPr="001976A8">
        <w:rPr>
          <w:rFonts w:cs="Arial"/>
          <w:sz w:val="22"/>
          <w:szCs w:val="22"/>
        </w:rPr>
        <w:t xml:space="preserve">. </w:t>
      </w:r>
    </w:p>
    <w:p w14:paraId="5AC974F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bookmarkStart w:id="12"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12"/>
    <w:p w14:paraId="7D999C4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090DE4A8"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509BACC"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iCs/>
          <w:sz w:val="22"/>
          <w:szCs w:val="22"/>
        </w:rPr>
      </w:pPr>
      <w:r w:rsidRPr="001976A8">
        <w:rPr>
          <w:rFonts w:cs="Arial"/>
          <w:sz w:val="22"/>
          <w:szCs w:val="22"/>
        </w:rPr>
        <w:t>W cenie należy uwzględnić również niezbędne do realizacji koszty towarzyszące dotyczące w szczególności:</w:t>
      </w:r>
    </w:p>
    <w:p w14:paraId="1150260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bookmarkStart w:id="13" w:name="_Hlk27166902"/>
      <w:r w:rsidRPr="001976A8">
        <w:rPr>
          <w:rFonts w:ascii="Arial" w:hAnsi="Arial" w:cs="Arial"/>
        </w:rPr>
        <w:t>zapewnienia generalnego wykonawstwa i kierownictwa budowy,</w:t>
      </w:r>
    </w:p>
    <w:p w14:paraId="4ACFFFC2"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zabezpieczenia i oznakowania terenu budowy w okresie trwania umowy,</w:t>
      </w:r>
    </w:p>
    <w:p w14:paraId="2893A32C"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urządzenia i organizacji placu budowy,</w:t>
      </w:r>
    </w:p>
    <w:p w14:paraId="42E7A5D4"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lastRenderedPageBreak/>
        <w:t>zapewnienie we własnym zakresie wody i energii elektrycznej na cele budowlane,</w:t>
      </w:r>
    </w:p>
    <w:p w14:paraId="4BD17D7F"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iCs/>
        </w:rPr>
        <w:t>wszelkich prac przygotowawczych, prac porządkowych,</w:t>
      </w:r>
    </w:p>
    <w:p w14:paraId="3EC855E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sporządzenia planu bezpieczeństwa i ochrony zdrowia,</w:t>
      </w:r>
    </w:p>
    <w:p w14:paraId="2694D79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dziennika budowy i wykonywania obmiarów ilości zrealizowanych robót,</w:t>
      </w:r>
    </w:p>
    <w:p w14:paraId="37206133"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 xml:space="preserve">prowadzenia pomiarów kontrolnych zgodnie z wymogami dokumentacji projektowej, </w:t>
      </w:r>
      <w:proofErr w:type="spellStart"/>
      <w:r w:rsidRPr="001976A8">
        <w:rPr>
          <w:rFonts w:ascii="Arial" w:hAnsi="Arial" w:cs="Arial"/>
        </w:rPr>
        <w:t>STWiOR</w:t>
      </w:r>
      <w:proofErr w:type="spellEnd"/>
      <w:r w:rsidRPr="001976A8">
        <w:rPr>
          <w:rFonts w:ascii="Arial" w:hAnsi="Arial" w:cs="Arial"/>
        </w:rPr>
        <w:t xml:space="preserve"> oraz przepisami prawa, </w:t>
      </w:r>
    </w:p>
    <w:p w14:paraId="703DC016"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sporządzenia dokumentacji powykonawczej,</w:t>
      </w:r>
    </w:p>
    <w:p w14:paraId="0BFEEEA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obsługi geodezyjnej,</w:t>
      </w:r>
    </w:p>
    <w:p w14:paraId="4E171ED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wszelkich robót, materiałów, urządzeń, wyposażenia, sprzętu i transportu,</w:t>
      </w:r>
    </w:p>
    <w:p w14:paraId="6807F114"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13B88295"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wykonywaniem czynności objętych zakresem zadania zgodnie z wymaganiami przepisów dotyczących ochrony środowiska, BHP, ppoż., w sposób nieuciążliwy dla ludzi i środowiska i zapewniający bezpieczeństwo osób oraz mienia,</w:t>
      </w:r>
    </w:p>
    <w:p w14:paraId="28763A5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rekompensaty ewentualnych szkód osobom trzecim, w związku z niewłaściwym wykonywaniem robót lub błędów Wykonawcy,</w:t>
      </w:r>
    </w:p>
    <w:bookmarkEnd w:id="13"/>
    <w:p w14:paraId="5AA8D586" w14:textId="77777777" w:rsidR="00C769F0" w:rsidRPr="00C769F0" w:rsidRDefault="00C769F0">
      <w:pPr>
        <w:pStyle w:val="Tekstpodstawowywcity21"/>
        <w:numPr>
          <w:ilvl w:val="0"/>
          <w:numId w:val="23"/>
        </w:numPr>
        <w:tabs>
          <w:tab w:val="clear" w:pos="644"/>
          <w:tab w:val="num" w:pos="709"/>
        </w:tabs>
        <w:suppressAutoHyphens w:val="0"/>
        <w:spacing w:line="276" w:lineRule="auto"/>
        <w:ind w:left="709" w:hanging="425"/>
        <w:rPr>
          <w:rFonts w:cs="Arial"/>
          <w:sz w:val="22"/>
          <w:szCs w:val="22"/>
          <w:lang w:eastAsia="pl-PL"/>
        </w:rPr>
      </w:pPr>
      <w:r w:rsidRPr="00C769F0">
        <w:rPr>
          <w:rFonts w:cs="Arial"/>
          <w:sz w:val="22"/>
          <w:szCs w:val="22"/>
          <w:lang w:eastAsia="pl-PL"/>
        </w:rPr>
        <w:t xml:space="preserve">Przy wyliczeniu ceny ofertowej należy </w:t>
      </w:r>
      <w:r w:rsidR="00307A8D" w:rsidRPr="00C769F0">
        <w:rPr>
          <w:rFonts w:cs="Arial"/>
          <w:sz w:val="22"/>
          <w:szCs w:val="22"/>
          <w:lang w:eastAsia="pl-PL"/>
        </w:rPr>
        <w:t>przyjąć,</w:t>
      </w:r>
      <w:r w:rsidRPr="00C769F0">
        <w:rPr>
          <w:rFonts w:cs="Arial"/>
          <w:sz w:val="22"/>
          <w:szCs w:val="22"/>
          <w:lang w:eastAsia="pl-PL"/>
        </w:rPr>
        <w:t xml:space="preserve"> że w przypadku występowania ewentualnych niespójnych zapisów w dokumentach stanowiących </w:t>
      </w:r>
      <w:r w:rsidRPr="008421E6">
        <w:rPr>
          <w:rFonts w:cs="Arial"/>
          <w:sz w:val="22"/>
          <w:szCs w:val="22"/>
          <w:lang w:eastAsia="pl-PL"/>
        </w:rPr>
        <w:t xml:space="preserve">załącznik nr </w:t>
      </w:r>
      <w:r w:rsidR="00307A8D">
        <w:rPr>
          <w:rFonts w:cs="Arial"/>
          <w:sz w:val="22"/>
          <w:szCs w:val="22"/>
          <w:lang w:eastAsia="pl-PL"/>
        </w:rPr>
        <w:t>2</w:t>
      </w:r>
      <w:r w:rsidRPr="00C769F0">
        <w:rPr>
          <w:rFonts w:cs="Arial"/>
          <w:sz w:val="22"/>
          <w:szCs w:val="22"/>
          <w:lang w:eastAsia="pl-PL"/>
        </w:rPr>
        <w:t xml:space="preserve"> do SWZ, wszelkie rozbieżności będą rozstrzygane na korzyść Zamawiającego.</w:t>
      </w:r>
    </w:p>
    <w:p w14:paraId="1A145F2E"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1A9437F6"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4333A073"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2E9F2B9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2B579167"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5971DE94"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0074BC85"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1970EB3F"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lastRenderedPageBreak/>
        <w:t>wskazania wartości towaru lub usługi objętego obowiązkiem podatkowym zamawiającego, bez kwoty podatku,</w:t>
      </w:r>
    </w:p>
    <w:p w14:paraId="1BFD9AD2"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6B291B7A" w14:textId="77777777" w:rsidR="00C769F0" w:rsidRPr="00C769F0" w:rsidRDefault="00C769F0">
      <w:pPr>
        <w:pStyle w:val="Akapitzlist"/>
        <w:numPr>
          <w:ilvl w:val="0"/>
          <w:numId w:val="23"/>
        </w:numPr>
        <w:spacing w:after="0" w:line="240" w:lineRule="auto"/>
        <w:jc w:val="both"/>
        <w:rPr>
          <w:rFonts w:ascii="Arial" w:hAnsi="Arial" w:cs="Arial"/>
          <w:i/>
          <w:iCs/>
          <w:color w:val="000000"/>
        </w:rPr>
      </w:pPr>
      <w:r w:rsidRPr="00C769F0">
        <w:rPr>
          <w:rFonts w:ascii="Arial" w:hAnsi="Arial" w:cs="Arial"/>
          <w:lang w:eastAsia="pl-PL"/>
        </w:rPr>
        <w:t xml:space="preserve">Wyliczając cenę ofertową wyliczenia stawki roboczogodziny należy dokonać zgodnie z §6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23100DD2"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39EF0223"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2131D22E"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0F5903E8"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64F7A2E9"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0B31B75D"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11"/>
    <w:p w14:paraId="0D5421C9" w14:textId="77777777" w:rsidR="006C5FF3" w:rsidRPr="001976A8" w:rsidRDefault="00C769F0">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t>Przedmiary robót załączone do niniejszej SWZ</w:t>
      </w:r>
      <w:r w:rsidR="00307A8D">
        <w:rPr>
          <w:rFonts w:cs="Arial"/>
          <w:sz w:val="22"/>
          <w:szCs w:val="22"/>
        </w:rPr>
        <w:t xml:space="preserve"> (</w:t>
      </w:r>
      <w:r w:rsidR="00307A8D" w:rsidRPr="00307A8D">
        <w:rPr>
          <w:rFonts w:cs="Arial"/>
          <w:i/>
          <w:iCs/>
          <w:sz w:val="22"/>
          <w:szCs w:val="22"/>
        </w:rPr>
        <w:t>jeżeli dotyczy</w:t>
      </w:r>
      <w:r w:rsidR="00307A8D">
        <w:rPr>
          <w:rFonts w:cs="Arial"/>
          <w:sz w:val="22"/>
          <w:szCs w:val="22"/>
        </w:rPr>
        <w:t>)</w:t>
      </w:r>
      <w:r>
        <w:rPr>
          <w:rFonts w:cs="Arial"/>
          <w:sz w:val="22"/>
          <w:szCs w:val="22"/>
        </w:rPr>
        <w:t xml:space="preserve"> stanowią jedynie materiał pomocniczy i nie stanowią zobowiązania stron umowy w sprawie niniejszego zamówienia publicznego – mogą być niepełne, mogą zawierać błędy.</w:t>
      </w:r>
    </w:p>
    <w:p w14:paraId="6FA0DBEE"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09223758"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00B1E471"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439582BD"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9C575A2"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073EBF84"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0D45E181" w14:textId="77777777"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4CE8CE54" w14:textId="77777777"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1A405CC3"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32335C10"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775FA6A1" w14:textId="77777777" w:rsidR="00064304" w:rsidRPr="001976A8" w:rsidRDefault="00064304" w:rsidP="00EB287D">
      <w:pPr>
        <w:spacing w:after="0" w:line="276" w:lineRule="auto"/>
        <w:ind w:left="284"/>
        <w:jc w:val="both"/>
        <w:rPr>
          <w:rFonts w:ascii="Arial" w:hAnsi="Arial" w:cs="Arial"/>
        </w:rPr>
      </w:pPr>
    </w:p>
    <w:p w14:paraId="2B886002"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29D7E766" w14:textId="77777777"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5AD4F025"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360DAF35"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46075015"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21980894"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608DCC29"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3ADE3C27"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7AB67649"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 xml:space="preserve">Zamawiający zastrzega, </w:t>
      </w:r>
      <w:proofErr w:type="spellStart"/>
      <w:r w:rsidRPr="001976A8">
        <w:rPr>
          <w:rFonts w:ascii="Arial" w:hAnsi="Arial" w:cs="Arial"/>
          <w:b/>
        </w:rPr>
        <w:t>iżoferowany</w:t>
      </w:r>
      <w:proofErr w:type="spellEnd"/>
      <w:r w:rsidRPr="001976A8">
        <w:rPr>
          <w:rFonts w:ascii="Arial" w:hAnsi="Arial" w:cs="Arial"/>
          <w:b/>
        </w:rPr>
        <w:t xml:space="preserve"> okres gwarancji nie może być krótszy niż 3 lata i dłuższy niż 5 lat. Wykonawca poda okres gwarancji w pełnych latach. </w:t>
      </w:r>
    </w:p>
    <w:p w14:paraId="44E4D1B8" w14:textId="77777777"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194E5BC9"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6E23DC9F"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70D3BF36"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065B79C6" w14:textId="77777777" w:rsidR="0086294F" w:rsidRPr="001976A8" w:rsidRDefault="0086294F" w:rsidP="00EB287D">
      <w:pPr>
        <w:suppressAutoHyphens/>
        <w:spacing w:after="0" w:line="276" w:lineRule="auto"/>
        <w:ind w:left="709"/>
        <w:jc w:val="both"/>
        <w:rPr>
          <w:rFonts w:ascii="Arial" w:hAnsi="Arial" w:cs="Arial"/>
          <w:highlight w:val="yellow"/>
        </w:rPr>
      </w:pPr>
    </w:p>
    <w:p w14:paraId="7E5B5DD8"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122C1B29" w14:textId="7777777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lastRenderedPageBreak/>
        <w:t xml:space="preserve">Do SWZ dołączony jest wzór umowy stanowiący jej integralną część, będący załącznikiem nr </w:t>
      </w:r>
      <w:r w:rsidR="00307A8D">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411AB8C1"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392E9B2E"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4C041019"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52EA677F" w14:textId="77777777"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059159DE"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34314E40" w14:textId="77777777"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p>
    <w:p w14:paraId="6293B45B"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577AEF5C"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223D7045"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A08C45C"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2D61C73A"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1B24D2B1"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6EB382E0"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77B0BC83"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523CF86E"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08138422"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lastRenderedPageBreak/>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6FC0BC9A" w14:textId="7777777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50105F3F"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1F22E51B"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18BC01E5"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7FA173CC"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6FE44F7E"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24CA94AE"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0AB68D17" w14:textId="77777777"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184F4F79"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35A89D90"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20B17787"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53434431"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określone w niniejszym dziale przysługują </w:t>
      </w:r>
      <w:proofErr w:type="spellStart"/>
      <w:r w:rsidRPr="001976A8">
        <w:rPr>
          <w:rFonts w:ascii="Arial" w:hAnsi="Arial" w:cs="Arial"/>
        </w:rPr>
        <w:t>wykonawcyoraz</w:t>
      </w:r>
      <w:proofErr w:type="spellEnd"/>
      <w:r w:rsidRPr="001976A8">
        <w:rPr>
          <w:rFonts w:ascii="Arial" w:hAnsi="Arial" w:cs="Arial"/>
        </w:rPr>
        <w:t xml:space="preserve"> innemu podmiotowi, jeżeli ma lub miał interes w uzyskaniu zamówienia oraz poniósł 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p>
    <w:p w14:paraId="569BF6F2"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385D9860"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79AB7B61"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42A936A4"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lastRenderedPageBreak/>
        <w:t xml:space="preserve">zaniechanie czynności w postępowaniu o udzielenie zamówienia do której zamawiający był obowiązany na podstawie </w:t>
      </w:r>
      <w:proofErr w:type="spellStart"/>
      <w:r w:rsidRPr="001976A8">
        <w:rPr>
          <w:rFonts w:ascii="Arial" w:hAnsi="Arial" w:cs="Arial"/>
        </w:rPr>
        <w:t>ustawy</w:t>
      </w:r>
      <w:r w:rsidR="00571076" w:rsidRPr="001976A8">
        <w:rPr>
          <w:rFonts w:ascii="Arial" w:hAnsi="Arial" w:cs="Arial"/>
        </w:rPr>
        <w:t>Pzp</w:t>
      </w:r>
      <w:proofErr w:type="spellEnd"/>
      <w:r w:rsidR="00571076" w:rsidRPr="001976A8">
        <w:rPr>
          <w:rFonts w:ascii="Arial" w:hAnsi="Arial" w:cs="Arial"/>
        </w:rPr>
        <w:t>.</w:t>
      </w:r>
    </w:p>
    <w:p w14:paraId="70A21BE6"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16153D18"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47D582D5"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6508F94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2450C33C"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495E9A7B"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4D5937AD"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72B9BD43"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5A9EB63D" w14:textId="77777777"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15C22897"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549BE7F2" w14:textId="77777777"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7C1E0680"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6EC69AB" w14:textId="77777777" w:rsidR="00307A8D" w:rsidRPr="00307A8D" w:rsidRDefault="00307A8D" w:rsidP="00307A8D">
      <w:pPr>
        <w:pStyle w:val="Akapitzlist"/>
        <w:numPr>
          <w:ilvl w:val="1"/>
          <w:numId w:val="1"/>
        </w:numPr>
        <w:spacing w:after="42" w:line="248" w:lineRule="auto"/>
        <w:ind w:right="28"/>
        <w:jc w:val="both"/>
        <w:rPr>
          <w:rFonts w:ascii="Arial" w:hAnsi="Arial" w:cs="Arial"/>
        </w:rPr>
      </w:pPr>
      <w:r w:rsidRPr="00307A8D">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69E80B0"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19BBC94A"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5425DE32" w14:textId="77777777" w:rsidR="00307A8D" w:rsidRPr="001D610B" w:rsidRDefault="00307A8D" w:rsidP="00307A8D">
      <w:pPr>
        <w:numPr>
          <w:ilvl w:val="0"/>
          <w:numId w:val="51"/>
        </w:numPr>
        <w:spacing w:after="49" w:line="248" w:lineRule="auto"/>
        <w:ind w:left="708"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4BC9F47D" w14:textId="77777777" w:rsidR="00307A8D" w:rsidRPr="001D610B" w:rsidRDefault="00307A8D" w:rsidP="00307A8D">
      <w:pPr>
        <w:numPr>
          <w:ilvl w:val="0"/>
          <w:numId w:val="51"/>
        </w:numPr>
        <w:spacing w:after="33" w:line="248" w:lineRule="auto"/>
        <w:ind w:left="708" w:right="19"/>
        <w:jc w:val="both"/>
        <w:rPr>
          <w:rFonts w:ascii="Arial" w:hAnsi="Arial" w:cs="Arial"/>
        </w:rPr>
      </w:pPr>
      <w:r w:rsidRPr="001D610B">
        <w:rPr>
          <w:rFonts w:ascii="Arial" w:hAnsi="Arial" w:cs="Arial"/>
        </w:rPr>
        <w:lastRenderedPageBreak/>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1DB52E76" w14:textId="77777777" w:rsidR="00307A8D" w:rsidRPr="001D610B" w:rsidRDefault="00307A8D" w:rsidP="00307A8D">
      <w:pPr>
        <w:numPr>
          <w:ilvl w:val="0"/>
          <w:numId w:val="51"/>
        </w:numPr>
        <w:spacing w:after="59" w:line="248" w:lineRule="auto"/>
        <w:ind w:left="708"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4AC4308B" w14:textId="77777777" w:rsidR="00307A8D" w:rsidRPr="001D610B" w:rsidRDefault="00307A8D" w:rsidP="00307A8D">
      <w:pPr>
        <w:numPr>
          <w:ilvl w:val="0"/>
          <w:numId w:val="51"/>
        </w:numPr>
        <w:spacing w:after="5" w:line="248" w:lineRule="auto"/>
        <w:ind w:left="708"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14:paraId="63872FDE" w14:textId="77777777" w:rsidR="00307A8D" w:rsidRPr="001D610B" w:rsidRDefault="00307A8D" w:rsidP="00307A8D">
      <w:pPr>
        <w:spacing w:after="17" w:line="248" w:lineRule="auto"/>
        <w:ind w:left="723" w:right="28"/>
        <w:jc w:val="both"/>
        <w:rPr>
          <w:rFonts w:ascii="Arial" w:hAnsi="Arial" w:cs="Arial"/>
        </w:rPr>
      </w:pPr>
      <w:r w:rsidRPr="001D610B">
        <w:rPr>
          <w:rFonts w:ascii="Arial" w:hAnsi="Arial" w:cs="Arial"/>
          <w:noProof/>
          <w:lang w:eastAsia="pl-PL"/>
        </w:rPr>
        <w:drawing>
          <wp:inline distT="0" distB="0" distL="0" distR="0" wp14:anchorId="467DE915" wp14:editId="6763AC09">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2"/>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75CBB433" wp14:editId="22CD0E0D">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3"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2FA0D66D" wp14:editId="484ED4EF">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4"/>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134BBDA7" wp14:editId="5BB76790">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5"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54443CA7" w14:textId="77777777" w:rsidR="00307A8D" w:rsidRPr="001D610B" w:rsidRDefault="00307A8D" w:rsidP="00307A8D">
      <w:pPr>
        <w:spacing w:after="33"/>
        <w:ind w:left="1016"/>
        <w:rPr>
          <w:rFonts w:ascii="Arial" w:hAnsi="Arial" w:cs="Arial"/>
        </w:rPr>
      </w:pPr>
      <w:r w:rsidRPr="001D610B">
        <w:rPr>
          <w:rFonts w:ascii="Arial" w:eastAsia="Courier New" w:hAnsi="Arial" w:cs="Arial"/>
        </w:rPr>
        <w:t>RODO;</w:t>
      </w:r>
    </w:p>
    <w:p w14:paraId="58D7A6D0" w14:textId="77777777" w:rsidR="00307A8D" w:rsidRPr="001D610B" w:rsidRDefault="00307A8D" w:rsidP="00307A8D">
      <w:pPr>
        <w:spacing w:after="36" w:line="228" w:lineRule="auto"/>
        <w:ind w:left="708" w:right="14" w:firstLine="9"/>
        <w:jc w:val="both"/>
        <w:rPr>
          <w:rFonts w:ascii="Arial" w:hAnsi="Arial" w:cs="Arial"/>
        </w:rPr>
      </w:pPr>
      <w:r w:rsidRPr="001D610B">
        <w:rPr>
          <w:rFonts w:ascii="Arial" w:hAnsi="Arial" w:cs="Arial"/>
        </w:rPr>
        <w:t>8) Wykonawcy nie przysługuje:</w:t>
      </w:r>
    </w:p>
    <w:p w14:paraId="642752BA" w14:textId="77777777" w:rsidR="00307A8D" w:rsidRPr="001D610B" w:rsidRDefault="00307A8D" w:rsidP="00307A8D">
      <w:pPr>
        <w:spacing w:after="17" w:line="248" w:lineRule="auto"/>
        <w:ind w:left="996" w:right="28"/>
        <w:jc w:val="both"/>
        <w:rPr>
          <w:rFonts w:ascii="Arial" w:hAnsi="Arial" w:cs="Arial"/>
        </w:rPr>
      </w:pPr>
      <w:r w:rsidRPr="001D610B">
        <w:rPr>
          <w:rFonts w:ascii="Arial" w:hAnsi="Arial" w:cs="Arial"/>
          <w:noProof/>
          <w:lang w:eastAsia="pl-PL"/>
        </w:rPr>
        <w:drawing>
          <wp:inline distT="0" distB="0" distL="0" distR="0" wp14:anchorId="260CEC7C" wp14:editId="58D91D79">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6"/>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1C4C8F4A" wp14:editId="4021C5AD">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539D8941" w14:textId="77777777" w:rsidR="00307A8D" w:rsidRPr="001D610B" w:rsidRDefault="00307A8D" w:rsidP="00307A8D">
      <w:pPr>
        <w:spacing w:after="115" w:line="228" w:lineRule="auto"/>
        <w:ind w:left="1274"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5DA75ABA" w14:textId="77777777" w:rsidR="00307A8D" w:rsidRPr="001D610B" w:rsidRDefault="00307A8D" w:rsidP="00307A8D">
      <w:pPr>
        <w:spacing w:after="167" w:line="248" w:lineRule="auto"/>
        <w:ind w:left="708"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5082C9" w14:textId="77777777" w:rsidR="00307A8D" w:rsidRPr="001D610B" w:rsidRDefault="00307A8D" w:rsidP="00307A8D">
      <w:pPr>
        <w:spacing w:after="83" w:line="248" w:lineRule="auto"/>
        <w:ind w:left="704"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3B64478" w14:textId="77777777" w:rsidR="00307A8D" w:rsidRPr="001D610B" w:rsidRDefault="00307A8D" w:rsidP="00307A8D">
      <w:pPr>
        <w:spacing w:after="203" w:line="228" w:lineRule="auto"/>
        <w:ind w:left="699" w:right="14" w:firstLine="9"/>
        <w:jc w:val="both"/>
        <w:rPr>
          <w:rFonts w:ascii="Arial" w:hAnsi="Arial" w:cs="Arial"/>
        </w:rPr>
      </w:pPr>
      <w:r w:rsidRPr="001D610B">
        <w:rPr>
          <w:rFonts w:ascii="Arial" w:hAnsi="Arial" w:cs="Arial"/>
        </w:rPr>
        <w:lastRenderedPageBreak/>
        <w:t>Wystąpienie z żądaniem, o którym mowa w art. 18 ust. 1 rozporządzenia 2016/679, nie ogranicza przetwarzania danych osobowych do czasu zakończenia postępowania o udzielenie zamówienia publicznego lub konkursu.</w:t>
      </w:r>
    </w:p>
    <w:p w14:paraId="426D7534" w14:textId="77777777" w:rsidR="00307A8D" w:rsidRPr="001D610B" w:rsidRDefault="00307A8D" w:rsidP="00307A8D">
      <w:pPr>
        <w:spacing w:after="17" w:line="248" w:lineRule="auto"/>
        <w:ind w:left="689"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7C361BE9"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42D9B98C"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35B00C19" w14:textId="77777777"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3DCCE590"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r w:rsidR="00307A8D">
        <w:rPr>
          <w:rFonts w:ascii="Arial" w:hAnsi="Arial" w:cs="Arial"/>
        </w:rPr>
        <w:t xml:space="preserve"> udostępniony na Platformie</w:t>
      </w:r>
      <w:r w:rsidRPr="001976A8">
        <w:rPr>
          <w:rFonts w:ascii="Arial" w:hAnsi="Arial" w:cs="Arial"/>
        </w:rPr>
        <w:t>.</w:t>
      </w:r>
    </w:p>
    <w:p w14:paraId="788F8DEA"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00307A8D" w:rsidRPr="00662CB0">
        <w:rPr>
          <w:rFonts w:ascii="Arial" w:hAnsi="Arial" w:cs="Arial"/>
        </w:rPr>
        <w:t>dokumentacja techniczna</w:t>
      </w:r>
    </w:p>
    <w:p w14:paraId="36444A96" w14:textId="77777777" w:rsidR="00307A8D"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sidR="00307A8D">
        <w:rPr>
          <w:rFonts w:ascii="Arial" w:hAnsi="Arial" w:cs="Arial"/>
          <w:bCs/>
        </w:rPr>
        <w:t>.1</w:t>
      </w:r>
      <w:r w:rsidRPr="001976A8">
        <w:rPr>
          <w:rFonts w:ascii="Arial" w:hAnsi="Arial" w:cs="Arial"/>
          <w:bCs/>
        </w:rPr>
        <w:t xml:space="preserve"> – </w:t>
      </w:r>
      <w:r w:rsidR="00307A8D" w:rsidRPr="001976A8">
        <w:rPr>
          <w:rFonts w:ascii="Arial" w:hAnsi="Arial" w:cs="Arial"/>
          <w:bCs/>
        </w:rPr>
        <w:t>oświadczenie o braku podstaw do wykluczenia oraz o spełnianiu warunków udziału w postępowaniu.</w:t>
      </w:r>
    </w:p>
    <w:p w14:paraId="74EE2AA4" w14:textId="77777777" w:rsidR="00096399" w:rsidRPr="001976A8" w:rsidRDefault="00307A8D">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w:t>
      </w:r>
      <w:r>
        <w:rPr>
          <w:rFonts w:ascii="Arial" w:hAnsi="Arial" w:cs="Arial"/>
          <w:bCs/>
        </w:rPr>
        <w:t>.2 -</w:t>
      </w:r>
      <w:r w:rsidRPr="001976A8">
        <w:rPr>
          <w:rFonts w:ascii="Arial" w:hAnsi="Arial" w:cs="Arial"/>
          <w:bCs/>
        </w:rPr>
        <w:t xml:space="preserve"> oświadczenie podmiotu udostępniającego zasoby, o braku podstaw do wykluczenia oraz o spełnianiu warunków udziału w postępowaniu.</w:t>
      </w:r>
    </w:p>
    <w:p w14:paraId="6FE6C0B9"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00307A8D" w:rsidRPr="001976A8">
        <w:rPr>
          <w:rFonts w:ascii="Arial" w:hAnsi="Arial" w:cs="Arial"/>
          <w:bCs/>
        </w:rPr>
        <w:t>zobowiązanie podmiotu udostępniającego zasoby.</w:t>
      </w:r>
    </w:p>
    <w:p w14:paraId="027C6FAC" w14:textId="77777777"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7AD4D3B3"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AF17C9" w:rsidRPr="001976A8">
        <w:rPr>
          <w:rFonts w:ascii="Arial" w:hAnsi="Arial" w:cs="Arial"/>
          <w:bCs/>
        </w:rPr>
        <w:t>wykaz robót budowlanych.</w:t>
      </w:r>
    </w:p>
    <w:p w14:paraId="51CA7F67"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AF17C9" w:rsidRPr="001976A8">
        <w:rPr>
          <w:rFonts w:ascii="Arial" w:hAnsi="Arial" w:cs="Arial"/>
          <w:bCs/>
        </w:rPr>
        <w:t>wykaz osób.</w:t>
      </w:r>
    </w:p>
    <w:p w14:paraId="6086691C"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AF17C9" w:rsidRPr="001976A8">
        <w:rPr>
          <w:rFonts w:ascii="Arial" w:hAnsi="Arial" w:cs="Arial"/>
          <w:bCs/>
        </w:rPr>
        <w:t>wzór umowy.</w:t>
      </w:r>
    </w:p>
    <w:p w14:paraId="1F7B3715"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AF17C9" w:rsidRPr="001976A8">
        <w:rPr>
          <w:rFonts w:ascii="Arial" w:hAnsi="Arial" w:cs="Arial"/>
          <w:bCs/>
        </w:rPr>
        <w:t>oświadczenie dot. grupy kapitałowej</w:t>
      </w:r>
    </w:p>
    <w:p w14:paraId="54FCE749" w14:textId="77777777" w:rsidR="00DD0E2C" w:rsidRPr="00751079" w:rsidRDefault="00AF17C9" w:rsidP="00EB287D">
      <w:pPr>
        <w:tabs>
          <w:tab w:val="left" w:pos="329"/>
        </w:tabs>
        <w:spacing w:line="276" w:lineRule="auto"/>
        <w:jc w:val="right"/>
        <w:rPr>
          <w:rFonts w:ascii="Arial" w:hAnsi="Arial" w:cs="Arial"/>
          <w:b/>
          <w:i/>
          <w:sz w:val="24"/>
          <w:szCs w:val="24"/>
          <w:highlight w:val="yellow"/>
        </w:rPr>
      </w:pPr>
      <w:r w:rsidRPr="001976A8">
        <w:rPr>
          <w:rFonts w:ascii="Arial" w:hAnsi="Arial" w:cs="Arial"/>
          <w:bCs/>
        </w:rPr>
        <w:t>.</w:t>
      </w:r>
    </w:p>
    <w:p w14:paraId="0541C060"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5C44ED">
      <w:headerReference w:type="default" r:id="rId28"/>
      <w:footerReference w:type="default" r:id="rId2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4489" w14:textId="77777777" w:rsidR="005C44ED" w:rsidRDefault="005C44ED" w:rsidP="003E45FF">
      <w:pPr>
        <w:spacing w:after="0" w:line="240" w:lineRule="auto"/>
      </w:pPr>
      <w:r>
        <w:separator/>
      </w:r>
    </w:p>
  </w:endnote>
  <w:endnote w:type="continuationSeparator" w:id="0">
    <w:p w14:paraId="13A2792B" w14:textId="77777777" w:rsidR="005C44ED" w:rsidRDefault="005C44ED"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F63E" w14:textId="40B857C9" w:rsidR="002E3CAF" w:rsidRPr="00C54997" w:rsidRDefault="002E3CAF" w:rsidP="00C54997">
    <w:pPr>
      <w:pStyle w:val="NormalnyWeb"/>
      <w:jc w:val="center"/>
      <w:rPr>
        <w:sz w:val="24"/>
        <w:szCs w:val="24"/>
      </w:rP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00E11677" w:rsidRPr="007F7660">
              <w:rPr>
                <w:rFonts w:ascii="Arial" w:hAnsi="Arial" w:cs="Arial"/>
                <w:i/>
                <w:iCs/>
                <w:sz w:val="18"/>
                <w:szCs w:val="18"/>
              </w:rPr>
              <w:fldChar w:fldCharType="begin"/>
            </w:r>
            <w:r w:rsidRPr="007F7660">
              <w:rPr>
                <w:rFonts w:ascii="Arial" w:hAnsi="Arial" w:cs="Arial"/>
                <w:i/>
                <w:iCs/>
                <w:sz w:val="18"/>
                <w:szCs w:val="18"/>
              </w:rPr>
              <w:instrText>PAGE</w:instrText>
            </w:r>
            <w:r w:rsidR="00E11677" w:rsidRPr="007F7660">
              <w:rPr>
                <w:rFonts w:ascii="Arial" w:hAnsi="Arial" w:cs="Arial"/>
                <w:i/>
                <w:iCs/>
                <w:sz w:val="18"/>
                <w:szCs w:val="18"/>
              </w:rPr>
              <w:fldChar w:fldCharType="separate"/>
            </w:r>
            <w:r w:rsidR="00E265BD">
              <w:rPr>
                <w:rFonts w:ascii="Arial" w:hAnsi="Arial" w:cs="Arial"/>
                <w:i/>
                <w:iCs/>
                <w:noProof/>
                <w:sz w:val="18"/>
                <w:szCs w:val="18"/>
              </w:rPr>
              <w:t>31</w:t>
            </w:r>
            <w:r w:rsidR="00E11677" w:rsidRPr="007F7660">
              <w:rPr>
                <w:rFonts w:ascii="Arial" w:hAnsi="Arial" w:cs="Arial"/>
                <w:i/>
                <w:iCs/>
                <w:sz w:val="18"/>
                <w:szCs w:val="18"/>
              </w:rPr>
              <w:fldChar w:fldCharType="end"/>
            </w:r>
            <w:r w:rsidRPr="007F7660">
              <w:rPr>
                <w:rFonts w:ascii="Arial" w:hAnsi="Arial" w:cs="Arial"/>
                <w:i/>
                <w:iCs/>
                <w:sz w:val="18"/>
                <w:szCs w:val="18"/>
              </w:rPr>
              <w:t xml:space="preserve"> z </w:t>
            </w:r>
            <w:r w:rsidR="00E11677" w:rsidRPr="007F7660">
              <w:rPr>
                <w:rFonts w:ascii="Arial" w:hAnsi="Arial" w:cs="Arial"/>
                <w:i/>
                <w:iCs/>
                <w:sz w:val="18"/>
                <w:szCs w:val="18"/>
              </w:rPr>
              <w:fldChar w:fldCharType="begin"/>
            </w:r>
            <w:r w:rsidRPr="007F7660">
              <w:rPr>
                <w:rFonts w:ascii="Arial" w:hAnsi="Arial" w:cs="Arial"/>
                <w:i/>
                <w:iCs/>
                <w:sz w:val="18"/>
                <w:szCs w:val="18"/>
              </w:rPr>
              <w:instrText>NUMPAGES</w:instrText>
            </w:r>
            <w:r w:rsidR="00E11677" w:rsidRPr="007F7660">
              <w:rPr>
                <w:rFonts w:ascii="Arial" w:hAnsi="Arial" w:cs="Arial"/>
                <w:i/>
                <w:iCs/>
                <w:sz w:val="18"/>
                <w:szCs w:val="18"/>
              </w:rPr>
              <w:fldChar w:fldCharType="separate"/>
            </w:r>
            <w:r w:rsidR="00E265BD">
              <w:rPr>
                <w:rFonts w:ascii="Arial" w:hAnsi="Arial" w:cs="Arial"/>
                <w:i/>
                <w:iCs/>
                <w:noProof/>
                <w:sz w:val="18"/>
                <w:szCs w:val="18"/>
              </w:rPr>
              <w:t>31</w:t>
            </w:r>
            <w:r w:rsidR="00E11677" w:rsidRPr="007F7660">
              <w:rPr>
                <w:rFonts w:ascii="Arial" w:hAnsi="Arial" w:cs="Arial"/>
                <w:i/>
                <w:iCs/>
                <w:sz w:val="18"/>
                <w:szCs w:val="18"/>
              </w:rPr>
              <w:fldChar w:fldCharType="end"/>
            </w:r>
            <w:r w:rsidRPr="007F7660">
              <w:rPr>
                <w:rFonts w:ascii="Arial" w:hAnsi="Arial" w:cs="Arial"/>
                <w:i/>
                <w:iCs/>
                <w:sz w:val="18"/>
                <w:szCs w:val="18"/>
              </w:rPr>
              <w:br/>
              <w:t xml:space="preserve">SWZ - </w:t>
            </w:r>
          </w:sdtContent>
        </w:sdt>
      </w:sdtContent>
    </w:sdt>
    <w:r w:rsidRPr="00C54997">
      <w:rPr>
        <w:rFonts w:ascii="Calibri" w:hAnsi="Calibri" w:cs="Calibri"/>
        <w:sz w:val="22"/>
        <w:szCs w:val="22"/>
      </w:rPr>
      <w:t xml:space="preserve">Przebudowa i modernizacja </w:t>
    </w:r>
    <w:proofErr w:type="spellStart"/>
    <w:r w:rsidRPr="00C54997">
      <w:rPr>
        <w:rFonts w:ascii="Calibri" w:hAnsi="Calibri" w:cs="Calibri"/>
        <w:sz w:val="22"/>
        <w:szCs w:val="22"/>
      </w:rPr>
      <w:t>dróg</w:t>
    </w:r>
    <w:proofErr w:type="spellEnd"/>
    <w:r w:rsidRPr="00C54997">
      <w:rPr>
        <w:rFonts w:ascii="Calibri" w:hAnsi="Calibri" w:cs="Calibri"/>
        <w:sz w:val="22"/>
        <w:szCs w:val="22"/>
      </w:rPr>
      <w:t xml:space="preserve"> na terenie gminy </w:t>
    </w:r>
    <w:proofErr w:type="spellStart"/>
    <w:r w:rsidRPr="00C54997">
      <w:rPr>
        <w:rFonts w:ascii="Calibri" w:hAnsi="Calibri" w:cs="Calibri"/>
        <w:sz w:val="22"/>
        <w:szCs w:val="22"/>
      </w:rPr>
      <w:t>Siemien</w:t>
    </w:r>
    <w:proofErr w:type="spellEnd"/>
    <w:r w:rsidRPr="00C54997">
      <w:rPr>
        <w:rFonts w:ascii="Calibri" w:hAnsi="Calibri" w:cs="Calibri"/>
        <w:sz w:val="22"/>
        <w:szCs w:val="22"/>
      </w:rPr>
      <w:t>́ - Etap I</w:t>
    </w:r>
    <w:r w:rsidR="00285F37">
      <w:rPr>
        <w:rFonts w:ascii="Calibri" w:hAnsi="Calibri" w:cs="Calibri"/>
        <w:sz w:val="22"/>
        <w:szCs w:val="22"/>
      </w:rPr>
      <w:t>I</w:t>
    </w:r>
  </w:p>
  <w:p w14:paraId="76FC8EF3" w14:textId="77777777" w:rsidR="002E3CAF" w:rsidRPr="007F7660" w:rsidRDefault="002E3CAF" w:rsidP="00DB6D64">
    <w:pPr>
      <w:pStyle w:val="Stopka"/>
      <w:jc w:val="center"/>
      <w:rPr>
        <w:rFonts w:ascii="Arial" w:hAnsi="Arial" w:cs="Arial"/>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BAC28" w14:textId="77777777" w:rsidR="005C44ED" w:rsidRDefault="005C44ED" w:rsidP="003E45FF">
      <w:pPr>
        <w:spacing w:after="0" w:line="240" w:lineRule="auto"/>
      </w:pPr>
      <w:r>
        <w:separator/>
      </w:r>
    </w:p>
  </w:footnote>
  <w:footnote w:type="continuationSeparator" w:id="0">
    <w:p w14:paraId="1AFA63AF" w14:textId="77777777" w:rsidR="005C44ED" w:rsidRDefault="005C44ED"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F19C" w14:textId="77777777" w:rsidR="002E3CAF" w:rsidRDefault="002E3CAF" w:rsidP="008B455E">
    <w:pPr>
      <w:pStyle w:val="Nagwek"/>
      <w:jc w:val="center"/>
    </w:pPr>
    <w:r>
      <w:rPr>
        <w:noProof/>
        <w:lang w:eastAsia="pl-PL"/>
      </w:rPr>
      <w:drawing>
        <wp:inline distT="0" distB="0" distL="0" distR="0" wp14:anchorId="55F95B3E" wp14:editId="5A2E37B5">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5B1068"/>
    <w:multiLevelType w:val="hybridMultilevel"/>
    <w:tmpl w:val="2586F6B2"/>
    <w:lvl w:ilvl="0" w:tplc="CE38F2DC">
      <w:start w:val="6"/>
      <w:numFmt w:val="decimal"/>
      <w:lvlText w:val="%1."/>
      <w:lvlJc w:val="left"/>
      <w:pPr>
        <w:ind w:left="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0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2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4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1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4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63E7D79"/>
    <w:multiLevelType w:val="hybridMultilevel"/>
    <w:tmpl w:val="FB7A2476"/>
    <w:lvl w:ilvl="0" w:tplc="34923C20">
      <w:start w:val="1"/>
      <w:numFmt w:val="decimal"/>
      <w:lvlText w:val="%1."/>
      <w:lvlJc w:val="left"/>
      <w:pPr>
        <w:ind w:left="64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392" w:hanging="180"/>
      </w:pPr>
    </w:lvl>
    <w:lvl w:ilvl="3" w:tplc="FFFFFFFF" w:tentative="1">
      <w:start w:val="1"/>
      <w:numFmt w:val="decimal"/>
      <w:lvlText w:val="%4."/>
      <w:lvlJc w:val="left"/>
      <w:pPr>
        <w:ind w:left="328" w:hanging="360"/>
      </w:pPr>
    </w:lvl>
    <w:lvl w:ilvl="4" w:tplc="FFFFFFFF" w:tentative="1">
      <w:start w:val="1"/>
      <w:numFmt w:val="lowerLetter"/>
      <w:lvlText w:val="%5."/>
      <w:lvlJc w:val="left"/>
      <w:pPr>
        <w:ind w:left="1048" w:hanging="360"/>
      </w:pPr>
    </w:lvl>
    <w:lvl w:ilvl="5" w:tplc="FFFFFFFF" w:tentative="1">
      <w:start w:val="1"/>
      <w:numFmt w:val="lowerRoman"/>
      <w:lvlText w:val="%6."/>
      <w:lvlJc w:val="right"/>
      <w:pPr>
        <w:ind w:left="1768" w:hanging="180"/>
      </w:pPr>
    </w:lvl>
    <w:lvl w:ilvl="6" w:tplc="FFFFFFFF" w:tentative="1">
      <w:start w:val="1"/>
      <w:numFmt w:val="decimal"/>
      <w:lvlText w:val="%7."/>
      <w:lvlJc w:val="left"/>
      <w:pPr>
        <w:ind w:left="2488" w:hanging="360"/>
      </w:pPr>
    </w:lvl>
    <w:lvl w:ilvl="7" w:tplc="FFFFFFFF" w:tentative="1">
      <w:start w:val="1"/>
      <w:numFmt w:val="lowerLetter"/>
      <w:lvlText w:val="%8."/>
      <w:lvlJc w:val="left"/>
      <w:pPr>
        <w:ind w:left="3208" w:hanging="360"/>
      </w:pPr>
    </w:lvl>
    <w:lvl w:ilvl="8" w:tplc="FFFFFFFF" w:tentative="1">
      <w:start w:val="1"/>
      <w:numFmt w:val="lowerRoman"/>
      <w:lvlText w:val="%9."/>
      <w:lvlJc w:val="right"/>
      <w:pPr>
        <w:ind w:left="3928"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75331B"/>
    <w:multiLevelType w:val="hybridMultilevel"/>
    <w:tmpl w:val="A8A4153E"/>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7"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AD1554"/>
    <w:multiLevelType w:val="hybridMultilevel"/>
    <w:tmpl w:val="D4B0FEE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5E1A69"/>
    <w:multiLevelType w:val="hybridMultilevel"/>
    <w:tmpl w:val="90D483EE"/>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399941473">
    <w:abstractNumId w:val="7"/>
  </w:num>
  <w:num w:numId="2" w16cid:durableId="1647322515">
    <w:abstractNumId w:val="53"/>
  </w:num>
  <w:num w:numId="3" w16cid:durableId="433014568">
    <w:abstractNumId w:val="49"/>
  </w:num>
  <w:num w:numId="4" w16cid:durableId="771241698">
    <w:abstractNumId w:val="32"/>
  </w:num>
  <w:num w:numId="5" w16cid:durableId="1519657913">
    <w:abstractNumId w:val="38"/>
  </w:num>
  <w:num w:numId="6" w16cid:durableId="1990472121">
    <w:abstractNumId w:val="54"/>
  </w:num>
  <w:num w:numId="7" w16cid:durableId="502823713">
    <w:abstractNumId w:val="43"/>
  </w:num>
  <w:num w:numId="8" w16cid:durableId="695275143">
    <w:abstractNumId w:val="16"/>
  </w:num>
  <w:num w:numId="9" w16cid:durableId="722098880">
    <w:abstractNumId w:val="34"/>
  </w:num>
  <w:num w:numId="10" w16cid:durableId="1175993954">
    <w:abstractNumId w:val="17"/>
  </w:num>
  <w:num w:numId="11" w16cid:durableId="545025541">
    <w:abstractNumId w:val="13"/>
  </w:num>
  <w:num w:numId="12" w16cid:durableId="1927807266">
    <w:abstractNumId w:val="10"/>
  </w:num>
  <w:num w:numId="13" w16cid:durableId="1241791758">
    <w:abstractNumId w:val="55"/>
  </w:num>
  <w:num w:numId="14" w16cid:durableId="7078801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0431912">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1748190174">
    <w:abstractNumId w:val="8"/>
  </w:num>
  <w:num w:numId="17" w16cid:durableId="1122185987">
    <w:abstractNumId w:val="21"/>
  </w:num>
  <w:num w:numId="18" w16cid:durableId="1950120665">
    <w:abstractNumId w:val="28"/>
  </w:num>
  <w:num w:numId="19" w16cid:durableId="2014986092">
    <w:abstractNumId w:val="40"/>
  </w:num>
  <w:num w:numId="20" w16cid:durableId="1063139263">
    <w:abstractNumId w:val="33"/>
  </w:num>
  <w:num w:numId="21" w16cid:durableId="87773467">
    <w:abstractNumId w:val="37"/>
  </w:num>
  <w:num w:numId="22" w16cid:durableId="1102264850">
    <w:abstractNumId w:val="29"/>
  </w:num>
  <w:num w:numId="23" w16cid:durableId="10284571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2502407">
    <w:abstractNumId w:val="6"/>
  </w:num>
  <w:num w:numId="25" w16cid:durableId="18541520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408683">
    <w:abstractNumId w:val="57"/>
  </w:num>
  <w:num w:numId="27" w16cid:durableId="8139318">
    <w:abstractNumId w:val="30"/>
  </w:num>
  <w:num w:numId="28" w16cid:durableId="1359349574">
    <w:abstractNumId w:val="47"/>
  </w:num>
  <w:num w:numId="29" w16cid:durableId="720638794">
    <w:abstractNumId w:val="56"/>
  </w:num>
  <w:num w:numId="30" w16cid:durableId="782309893">
    <w:abstractNumId w:val="31"/>
  </w:num>
  <w:num w:numId="31" w16cid:durableId="1258170632">
    <w:abstractNumId w:val="51"/>
  </w:num>
  <w:num w:numId="32" w16cid:durableId="1598176068">
    <w:abstractNumId w:val="42"/>
  </w:num>
  <w:num w:numId="33" w16cid:durableId="158010486">
    <w:abstractNumId w:val="46"/>
  </w:num>
  <w:num w:numId="34" w16cid:durableId="1447314162">
    <w:abstractNumId w:val="41"/>
  </w:num>
  <w:num w:numId="35" w16cid:durableId="207224915">
    <w:abstractNumId w:val="35"/>
  </w:num>
  <w:num w:numId="36" w16cid:durableId="2112118635">
    <w:abstractNumId w:val="26"/>
  </w:num>
  <w:num w:numId="37" w16cid:durableId="2094424663">
    <w:abstractNumId w:val="23"/>
  </w:num>
  <w:num w:numId="38" w16cid:durableId="2060854601">
    <w:abstractNumId w:val="52"/>
  </w:num>
  <w:num w:numId="39" w16cid:durableId="1781759062">
    <w:abstractNumId w:val="9"/>
  </w:num>
  <w:num w:numId="40" w16cid:durableId="1223371481">
    <w:abstractNumId w:val="18"/>
  </w:num>
  <w:num w:numId="41" w16cid:durableId="1666205104">
    <w:abstractNumId w:val="14"/>
  </w:num>
  <w:num w:numId="42" w16cid:durableId="754977373">
    <w:abstractNumId w:val="19"/>
  </w:num>
  <w:num w:numId="43" w16cid:durableId="11752199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80902044">
    <w:abstractNumId w:val="44"/>
  </w:num>
  <w:num w:numId="45" w16cid:durableId="1349065879">
    <w:abstractNumId w:val="11"/>
  </w:num>
  <w:num w:numId="46" w16cid:durableId="1402174436">
    <w:abstractNumId w:val="1"/>
  </w:num>
  <w:num w:numId="47" w16cid:durableId="832720935">
    <w:abstractNumId w:val="39"/>
  </w:num>
  <w:num w:numId="48" w16cid:durableId="1579628161">
    <w:abstractNumId w:val="22"/>
  </w:num>
  <w:num w:numId="49" w16cid:durableId="51275101">
    <w:abstractNumId w:val="20"/>
  </w:num>
  <w:num w:numId="50" w16cid:durableId="56784062">
    <w:abstractNumId w:val="12"/>
  </w:num>
  <w:num w:numId="51" w16cid:durableId="995307593">
    <w:abstractNumId w:val="36"/>
  </w:num>
  <w:num w:numId="52" w16cid:durableId="657654051">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34F40"/>
    <w:rsid w:val="00035106"/>
    <w:rsid w:val="00035268"/>
    <w:rsid w:val="000365B4"/>
    <w:rsid w:val="00040C6D"/>
    <w:rsid w:val="00044C16"/>
    <w:rsid w:val="00045FE9"/>
    <w:rsid w:val="00046144"/>
    <w:rsid w:val="00046634"/>
    <w:rsid w:val="000479E0"/>
    <w:rsid w:val="00053910"/>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2EE2"/>
    <w:rsid w:val="000B411A"/>
    <w:rsid w:val="000B620F"/>
    <w:rsid w:val="000B753A"/>
    <w:rsid w:val="000C0438"/>
    <w:rsid w:val="000C4034"/>
    <w:rsid w:val="000D367F"/>
    <w:rsid w:val="000D5CCB"/>
    <w:rsid w:val="000E1588"/>
    <w:rsid w:val="000E25FA"/>
    <w:rsid w:val="000E3C08"/>
    <w:rsid w:val="000E62AA"/>
    <w:rsid w:val="000E6C26"/>
    <w:rsid w:val="000F2E01"/>
    <w:rsid w:val="000F5A96"/>
    <w:rsid w:val="0010048B"/>
    <w:rsid w:val="0010068E"/>
    <w:rsid w:val="00102D5A"/>
    <w:rsid w:val="00103B83"/>
    <w:rsid w:val="00104195"/>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78BF"/>
    <w:rsid w:val="001423BC"/>
    <w:rsid w:val="001437B4"/>
    <w:rsid w:val="001445CA"/>
    <w:rsid w:val="001452DB"/>
    <w:rsid w:val="0014698B"/>
    <w:rsid w:val="00147D9B"/>
    <w:rsid w:val="00151671"/>
    <w:rsid w:val="001537C7"/>
    <w:rsid w:val="001561F5"/>
    <w:rsid w:val="00157ECF"/>
    <w:rsid w:val="0016118A"/>
    <w:rsid w:val="001633AD"/>
    <w:rsid w:val="00167C40"/>
    <w:rsid w:val="001700CA"/>
    <w:rsid w:val="001709A5"/>
    <w:rsid w:val="00172F45"/>
    <w:rsid w:val="00173440"/>
    <w:rsid w:val="00174548"/>
    <w:rsid w:val="0017656A"/>
    <w:rsid w:val="001807D6"/>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665"/>
    <w:rsid w:val="001D6B0D"/>
    <w:rsid w:val="001E4686"/>
    <w:rsid w:val="001E52D6"/>
    <w:rsid w:val="001E6498"/>
    <w:rsid w:val="001E7F10"/>
    <w:rsid w:val="001F24F1"/>
    <w:rsid w:val="001F3181"/>
    <w:rsid w:val="001F3CF2"/>
    <w:rsid w:val="001F44CC"/>
    <w:rsid w:val="001F66C0"/>
    <w:rsid w:val="00202DAE"/>
    <w:rsid w:val="0021241D"/>
    <w:rsid w:val="002145C3"/>
    <w:rsid w:val="00215456"/>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245F"/>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85F37"/>
    <w:rsid w:val="00291158"/>
    <w:rsid w:val="00291863"/>
    <w:rsid w:val="0029539C"/>
    <w:rsid w:val="002A57C4"/>
    <w:rsid w:val="002A6DE9"/>
    <w:rsid w:val="002C5A19"/>
    <w:rsid w:val="002C6861"/>
    <w:rsid w:val="002C6BBA"/>
    <w:rsid w:val="002C7BD1"/>
    <w:rsid w:val="002D065C"/>
    <w:rsid w:val="002D129E"/>
    <w:rsid w:val="002D1D72"/>
    <w:rsid w:val="002D3CFC"/>
    <w:rsid w:val="002D5E6C"/>
    <w:rsid w:val="002E0424"/>
    <w:rsid w:val="002E0B7F"/>
    <w:rsid w:val="002E1368"/>
    <w:rsid w:val="002E3CAF"/>
    <w:rsid w:val="002E4467"/>
    <w:rsid w:val="002E4CCB"/>
    <w:rsid w:val="002E5BAE"/>
    <w:rsid w:val="002E5FDC"/>
    <w:rsid w:val="002E7C8D"/>
    <w:rsid w:val="002F08FD"/>
    <w:rsid w:val="002F6A03"/>
    <w:rsid w:val="002F7CE5"/>
    <w:rsid w:val="003019EA"/>
    <w:rsid w:val="0030669A"/>
    <w:rsid w:val="00307A8D"/>
    <w:rsid w:val="00307DE9"/>
    <w:rsid w:val="00311097"/>
    <w:rsid w:val="003110BD"/>
    <w:rsid w:val="003153BA"/>
    <w:rsid w:val="00323207"/>
    <w:rsid w:val="0032445F"/>
    <w:rsid w:val="00332CE0"/>
    <w:rsid w:val="003337FE"/>
    <w:rsid w:val="003447B1"/>
    <w:rsid w:val="00345FA8"/>
    <w:rsid w:val="00346568"/>
    <w:rsid w:val="003511EB"/>
    <w:rsid w:val="00354152"/>
    <w:rsid w:val="003578D9"/>
    <w:rsid w:val="003657BC"/>
    <w:rsid w:val="003663CD"/>
    <w:rsid w:val="003678F1"/>
    <w:rsid w:val="00370AC5"/>
    <w:rsid w:val="0037105C"/>
    <w:rsid w:val="00371580"/>
    <w:rsid w:val="00374ED4"/>
    <w:rsid w:val="00376A88"/>
    <w:rsid w:val="00376C8F"/>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2E20"/>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6F3D"/>
    <w:rsid w:val="00430AF3"/>
    <w:rsid w:val="0043196E"/>
    <w:rsid w:val="00431D01"/>
    <w:rsid w:val="00432D2A"/>
    <w:rsid w:val="004333D3"/>
    <w:rsid w:val="00434EF5"/>
    <w:rsid w:val="00436F21"/>
    <w:rsid w:val="004416F9"/>
    <w:rsid w:val="004505D1"/>
    <w:rsid w:val="004509DE"/>
    <w:rsid w:val="0046261D"/>
    <w:rsid w:val="004643DB"/>
    <w:rsid w:val="00465314"/>
    <w:rsid w:val="004662C8"/>
    <w:rsid w:val="004664A3"/>
    <w:rsid w:val="00466AF3"/>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1DF"/>
    <w:rsid w:val="004B5908"/>
    <w:rsid w:val="004B71B3"/>
    <w:rsid w:val="004C029E"/>
    <w:rsid w:val="004C0BBB"/>
    <w:rsid w:val="004C0E4A"/>
    <w:rsid w:val="004C4207"/>
    <w:rsid w:val="004C7808"/>
    <w:rsid w:val="004D3B30"/>
    <w:rsid w:val="004D4576"/>
    <w:rsid w:val="004E10DA"/>
    <w:rsid w:val="004E4098"/>
    <w:rsid w:val="004E5EEE"/>
    <w:rsid w:val="004E747A"/>
    <w:rsid w:val="004F6F54"/>
    <w:rsid w:val="00503F34"/>
    <w:rsid w:val="00513F38"/>
    <w:rsid w:val="00514933"/>
    <w:rsid w:val="00514FB1"/>
    <w:rsid w:val="005255EA"/>
    <w:rsid w:val="0052743C"/>
    <w:rsid w:val="00530B7C"/>
    <w:rsid w:val="00531950"/>
    <w:rsid w:val="00531B38"/>
    <w:rsid w:val="00535CCD"/>
    <w:rsid w:val="00545B87"/>
    <w:rsid w:val="0055256B"/>
    <w:rsid w:val="0055429D"/>
    <w:rsid w:val="0055533F"/>
    <w:rsid w:val="00555837"/>
    <w:rsid w:val="00557022"/>
    <w:rsid w:val="0056098D"/>
    <w:rsid w:val="005609C1"/>
    <w:rsid w:val="005648C2"/>
    <w:rsid w:val="005651E7"/>
    <w:rsid w:val="00565A24"/>
    <w:rsid w:val="00571076"/>
    <w:rsid w:val="00572340"/>
    <w:rsid w:val="0057339B"/>
    <w:rsid w:val="00574F0F"/>
    <w:rsid w:val="00581C39"/>
    <w:rsid w:val="00581F06"/>
    <w:rsid w:val="005822BD"/>
    <w:rsid w:val="00582876"/>
    <w:rsid w:val="005865E7"/>
    <w:rsid w:val="0059247E"/>
    <w:rsid w:val="00592548"/>
    <w:rsid w:val="005961D8"/>
    <w:rsid w:val="005A0FEF"/>
    <w:rsid w:val="005A13C1"/>
    <w:rsid w:val="005A28E8"/>
    <w:rsid w:val="005A2FA1"/>
    <w:rsid w:val="005A325F"/>
    <w:rsid w:val="005A5304"/>
    <w:rsid w:val="005A7369"/>
    <w:rsid w:val="005B04FA"/>
    <w:rsid w:val="005B3A3A"/>
    <w:rsid w:val="005B3F3D"/>
    <w:rsid w:val="005B7145"/>
    <w:rsid w:val="005B75BE"/>
    <w:rsid w:val="005C0DE1"/>
    <w:rsid w:val="005C2EE8"/>
    <w:rsid w:val="005C44ED"/>
    <w:rsid w:val="005C6F92"/>
    <w:rsid w:val="005D015C"/>
    <w:rsid w:val="005D024E"/>
    <w:rsid w:val="005D12ED"/>
    <w:rsid w:val="005D58D8"/>
    <w:rsid w:val="005E006E"/>
    <w:rsid w:val="005F0AE3"/>
    <w:rsid w:val="005F0FD4"/>
    <w:rsid w:val="005F2014"/>
    <w:rsid w:val="005F6098"/>
    <w:rsid w:val="006000CB"/>
    <w:rsid w:val="00601585"/>
    <w:rsid w:val="00602886"/>
    <w:rsid w:val="00603BB1"/>
    <w:rsid w:val="006062B7"/>
    <w:rsid w:val="0061640B"/>
    <w:rsid w:val="0062371B"/>
    <w:rsid w:val="00624328"/>
    <w:rsid w:val="006245A9"/>
    <w:rsid w:val="00624B54"/>
    <w:rsid w:val="006307E5"/>
    <w:rsid w:val="00631B3E"/>
    <w:rsid w:val="006361E7"/>
    <w:rsid w:val="00636B66"/>
    <w:rsid w:val="00640B88"/>
    <w:rsid w:val="0064722D"/>
    <w:rsid w:val="00647590"/>
    <w:rsid w:val="006545DB"/>
    <w:rsid w:val="006563DE"/>
    <w:rsid w:val="00656923"/>
    <w:rsid w:val="00656950"/>
    <w:rsid w:val="00662080"/>
    <w:rsid w:val="00662CB0"/>
    <w:rsid w:val="00663D45"/>
    <w:rsid w:val="006642A2"/>
    <w:rsid w:val="006663AE"/>
    <w:rsid w:val="006721B3"/>
    <w:rsid w:val="00672319"/>
    <w:rsid w:val="00673D9E"/>
    <w:rsid w:val="00677926"/>
    <w:rsid w:val="00683171"/>
    <w:rsid w:val="006834DB"/>
    <w:rsid w:val="00691C5B"/>
    <w:rsid w:val="00694C73"/>
    <w:rsid w:val="00695D08"/>
    <w:rsid w:val="006964F1"/>
    <w:rsid w:val="006A27AA"/>
    <w:rsid w:val="006A42A2"/>
    <w:rsid w:val="006A4C58"/>
    <w:rsid w:val="006A619E"/>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E2886"/>
    <w:rsid w:val="006E5B28"/>
    <w:rsid w:val="006F0FF5"/>
    <w:rsid w:val="006F2BE4"/>
    <w:rsid w:val="006F42E3"/>
    <w:rsid w:val="0071137F"/>
    <w:rsid w:val="00711C61"/>
    <w:rsid w:val="00714163"/>
    <w:rsid w:val="0071552D"/>
    <w:rsid w:val="00716323"/>
    <w:rsid w:val="00717671"/>
    <w:rsid w:val="00722775"/>
    <w:rsid w:val="00723E9B"/>
    <w:rsid w:val="0072451B"/>
    <w:rsid w:val="00724C73"/>
    <w:rsid w:val="00725841"/>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2D52"/>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2A6F"/>
    <w:rsid w:val="007B4FA4"/>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6197"/>
    <w:rsid w:val="00837A60"/>
    <w:rsid w:val="008421E6"/>
    <w:rsid w:val="00845200"/>
    <w:rsid w:val="00845DD9"/>
    <w:rsid w:val="00846F5F"/>
    <w:rsid w:val="00852322"/>
    <w:rsid w:val="008554BA"/>
    <w:rsid w:val="0086294F"/>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93F5E"/>
    <w:rsid w:val="008A1E5F"/>
    <w:rsid w:val="008A2AB1"/>
    <w:rsid w:val="008B43C6"/>
    <w:rsid w:val="008B455E"/>
    <w:rsid w:val="008C3E93"/>
    <w:rsid w:val="008C4F35"/>
    <w:rsid w:val="008C628A"/>
    <w:rsid w:val="008C6BAD"/>
    <w:rsid w:val="008D0966"/>
    <w:rsid w:val="008D1CC9"/>
    <w:rsid w:val="008D2200"/>
    <w:rsid w:val="008D3733"/>
    <w:rsid w:val="008D5329"/>
    <w:rsid w:val="008D7B85"/>
    <w:rsid w:val="008E1725"/>
    <w:rsid w:val="008E1A1D"/>
    <w:rsid w:val="008E3CEB"/>
    <w:rsid w:val="008E3FB1"/>
    <w:rsid w:val="008E4F71"/>
    <w:rsid w:val="008E6902"/>
    <w:rsid w:val="008F38D3"/>
    <w:rsid w:val="008F7095"/>
    <w:rsid w:val="00902C79"/>
    <w:rsid w:val="0090432A"/>
    <w:rsid w:val="00906B59"/>
    <w:rsid w:val="00910762"/>
    <w:rsid w:val="00911C21"/>
    <w:rsid w:val="009122C8"/>
    <w:rsid w:val="00916877"/>
    <w:rsid w:val="0092396B"/>
    <w:rsid w:val="009241C8"/>
    <w:rsid w:val="00924B1A"/>
    <w:rsid w:val="00926752"/>
    <w:rsid w:val="009268F8"/>
    <w:rsid w:val="00930B35"/>
    <w:rsid w:val="00931191"/>
    <w:rsid w:val="00931FC5"/>
    <w:rsid w:val="00937108"/>
    <w:rsid w:val="00937818"/>
    <w:rsid w:val="00942949"/>
    <w:rsid w:val="00943F71"/>
    <w:rsid w:val="00944E0D"/>
    <w:rsid w:val="0094606C"/>
    <w:rsid w:val="00946264"/>
    <w:rsid w:val="009464BD"/>
    <w:rsid w:val="00947335"/>
    <w:rsid w:val="00947C20"/>
    <w:rsid w:val="009501EC"/>
    <w:rsid w:val="009508CB"/>
    <w:rsid w:val="009543A6"/>
    <w:rsid w:val="0095476B"/>
    <w:rsid w:val="00954BB0"/>
    <w:rsid w:val="00954BEA"/>
    <w:rsid w:val="00956DDA"/>
    <w:rsid w:val="00957E5D"/>
    <w:rsid w:val="00961625"/>
    <w:rsid w:val="00961855"/>
    <w:rsid w:val="009729F6"/>
    <w:rsid w:val="009732D1"/>
    <w:rsid w:val="009762F4"/>
    <w:rsid w:val="009767E7"/>
    <w:rsid w:val="009775D4"/>
    <w:rsid w:val="00980E51"/>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599A"/>
    <w:rsid w:val="009C629C"/>
    <w:rsid w:val="009D0120"/>
    <w:rsid w:val="009D092A"/>
    <w:rsid w:val="009D154E"/>
    <w:rsid w:val="009D1B53"/>
    <w:rsid w:val="009D33CC"/>
    <w:rsid w:val="009D3D46"/>
    <w:rsid w:val="009D564F"/>
    <w:rsid w:val="009D5FFF"/>
    <w:rsid w:val="009E1257"/>
    <w:rsid w:val="009E3D91"/>
    <w:rsid w:val="009E53CF"/>
    <w:rsid w:val="009E6CF4"/>
    <w:rsid w:val="009E7D95"/>
    <w:rsid w:val="009F01C1"/>
    <w:rsid w:val="009F2039"/>
    <w:rsid w:val="009F5080"/>
    <w:rsid w:val="009F6E2F"/>
    <w:rsid w:val="009F779A"/>
    <w:rsid w:val="00A00DD7"/>
    <w:rsid w:val="00A044D4"/>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B7D"/>
    <w:rsid w:val="00A511CA"/>
    <w:rsid w:val="00A51322"/>
    <w:rsid w:val="00A52E67"/>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77C5"/>
    <w:rsid w:val="00AC1A38"/>
    <w:rsid w:val="00AC6539"/>
    <w:rsid w:val="00AC6E96"/>
    <w:rsid w:val="00AC7991"/>
    <w:rsid w:val="00AD0931"/>
    <w:rsid w:val="00AD0F37"/>
    <w:rsid w:val="00AD68F4"/>
    <w:rsid w:val="00AE10C1"/>
    <w:rsid w:val="00AE141D"/>
    <w:rsid w:val="00AE63D9"/>
    <w:rsid w:val="00AE72FD"/>
    <w:rsid w:val="00AF17C9"/>
    <w:rsid w:val="00AF1CB8"/>
    <w:rsid w:val="00AF31E8"/>
    <w:rsid w:val="00AF4AD5"/>
    <w:rsid w:val="00AF7047"/>
    <w:rsid w:val="00AF7105"/>
    <w:rsid w:val="00B01E5C"/>
    <w:rsid w:val="00B03BCE"/>
    <w:rsid w:val="00B043D7"/>
    <w:rsid w:val="00B047A8"/>
    <w:rsid w:val="00B05E0D"/>
    <w:rsid w:val="00B07054"/>
    <w:rsid w:val="00B10BDB"/>
    <w:rsid w:val="00B111B2"/>
    <w:rsid w:val="00B134DA"/>
    <w:rsid w:val="00B13D57"/>
    <w:rsid w:val="00B15280"/>
    <w:rsid w:val="00B16A25"/>
    <w:rsid w:val="00B17509"/>
    <w:rsid w:val="00B21130"/>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47D67"/>
    <w:rsid w:val="00B51B9C"/>
    <w:rsid w:val="00B5622D"/>
    <w:rsid w:val="00B56521"/>
    <w:rsid w:val="00B64943"/>
    <w:rsid w:val="00B73000"/>
    <w:rsid w:val="00B732A7"/>
    <w:rsid w:val="00B757D6"/>
    <w:rsid w:val="00B77314"/>
    <w:rsid w:val="00B80803"/>
    <w:rsid w:val="00B80950"/>
    <w:rsid w:val="00B82F47"/>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056EE"/>
    <w:rsid w:val="00C11B60"/>
    <w:rsid w:val="00C152AD"/>
    <w:rsid w:val="00C23FF3"/>
    <w:rsid w:val="00C26747"/>
    <w:rsid w:val="00C27455"/>
    <w:rsid w:val="00C27768"/>
    <w:rsid w:val="00C27E6E"/>
    <w:rsid w:val="00C30AF6"/>
    <w:rsid w:val="00C31666"/>
    <w:rsid w:val="00C3426A"/>
    <w:rsid w:val="00C432CD"/>
    <w:rsid w:val="00C436DC"/>
    <w:rsid w:val="00C4403E"/>
    <w:rsid w:val="00C45C56"/>
    <w:rsid w:val="00C475CB"/>
    <w:rsid w:val="00C47CC4"/>
    <w:rsid w:val="00C47E03"/>
    <w:rsid w:val="00C515FE"/>
    <w:rsid w:val="00C51C78"/>
    <w:rsid w:val="00C536C3"/>
    <w:rsid w:val="00C54997"/>
    <w:rsid w:val="00C55C52"/>
    <w:rsid w:val="00C56370"/>
    <w:rsid w:val="00C563EE"/>
    <w:rsid w:val="00C6021A"/>
    <w:rsid w:val="00C607A0"/>
    <w:rsid w:val="00C619F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4761"/>
    <w:rsid w:val="00CC79CD"/>
    <w:rsid w:val="00CD2A70"/>
    <w:rsid w:val="00CD3D16"/>
    <w:rsid w:val="00CD3D78"/>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40EA"/>
    <w:rsid w:val="00D2441E"/>
    <w:rsid w:val="00D25092"/>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1D0E"/>
    <w:rsid w:val="00D84D34"/>
    <w:rsid w:val="00D86EDF"/>
    <w:rsid w:val="00D87045"/>
    <w:rsid w:val="00D907DB"/>
    <w:rsid w:val="00D91863"/>
    <w:rsid w:val="00D930B2"/>
    <w:rsid w:val="00D9467E"/>
    <w:rsid w:val="00D9740B"/>
    <w:rsid w:val="00D977CD"/>
    <w:rsid w:val="00D97D23"/>
    <w:rsid w:val="00DA5B47"/>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26C3"/>
    <w:rsid w:val="00DF5664"/>
    <w:rsid w:val="00E01178"/>
    <w:rsid w:val="00E02902"/>
    <w:rsid w:val="00E0591D"/>
    <w:rsid w:val="00E0602B"/>
    <w:rsid w:val="00E06AEB"/>
    <w:rsid w:val="00E11677"/>
    <w:rsid w:val="00E12966"/>
    <w:rsid w:val="00E13DE3"/>
    <w:rsid w:val="00E14888"/>
    <w:rsid w:val="00E17D28"/>
    <w:rsid w:val="00E221A8"/>
    <w:rsid w:val="00E232D9"/>
    <w:rsid w:val="00E23A2D"/>
    <w:rsid w:val="00E240F1"/>
    <w:rsid w:val="00E26473"/>
    <w:rsid w:val="00E265BD"/>
    <w:rsid w:val="00E2703E"/>
    <w:rsid w:val="00E271B6"/>
    <w:rsid w:val="00E36B83"/>
    <w:rsid w:val="00E40D50"/>
    <w:rsid w:val="00E41186"/>
    <w:rsid w:val="00E42A88"/>
    <w:rsid w:val="00E44307"/>
    <w:rsid w:val="00E45B2E"/>
    <w:rsid w:val="00E462AC"/>
    <w:rsid w:val="00E51A27"/>
    <w:rsid w:val="00E53907"/>
    <w:rsid w:val="00E53FC6"/>
    <w:rsid w:val="00E55C75"/>
    <w:rsid w:val="00E572E9"/>
    <w:rsid w:val="00E57CE2"/>
    <w:rsid w:val="00E61D17"/>
    <w:rsid w:val="00E6739C"/>
    <w:rsid w:val="00E70597"/>
    <w:rsid w:val="00E74740"/>
    <w:rsid w:val="00E74E91"/>
    <w:rsid w:val="00E76497"/>
    <w:rsid w:val="00E77B2D"/>
    <w:rsid w:val="00E81590"/>
    <w:rsid w:val="00E853DA"/>
    <w:rsid w:val="00E91950"/>
    <w:rsid w:val="00E92434"/>
    <w:rsid w:val="00E932AC"/>
    <w:rsid w:val="00E93E1A"/>
    <w:rsid w:val="00E95066"/>
    <w:rsid w:val="00E97E2F"/>
    <w:rsid w:val="00EA30B4"/>
    <w:rsid w:val="00EA489B"/>
    <w:rsid w:val="00EA5685"/>
    <w:rsid w:val="00EA65CD"/>
    <w:rsid w:val="00EA67AF"/>
    <w:rsid w:val="00EB19EC"/>
    <w:rsid w:val="00EB1A1A"/>
    <w:rsid w:val="00EB287D"/>
    <w:rsid w:val="00EB39E2"/>
    <w:rsid w:val="00EC62D2"/>
    <w:rsid w:val="00EC666D"/>
    <w:rsid w:val="00ED530B"/>
    <w:rsid w:val="00ED61DC"/>
    <w:rsid w:val="00EE0389"/>
    <w:rsid w:val="00EE3083"/>
    <w:rsid w:val="00EE4846"/>
    <w:rsid w:val="00EE4E2D"/>
    <w:rsid w:val="00EE6A06"/>
    <w:rsid w:val="00EF0545"/>
    <w:rsid w:val="00EF0C91"/>
    <w:rsid w:val="00EF2A64"/>
    <w:rsid w:val="00EF51FD"/>
    <w:rsid w:val="00EF58B0"/>
    <w:rsid w:val="00EF7396"/>
    <w:rsid w:val="00EF77C3"/>
    <w:rsid w:val="00EF7E87"/>
    <w:rsid w:val="00F00918"/>
    <w:rsid w:val="00F00D81"/>
    <w:rsid w:val="00F0196D"/>
    <w:rsid w:val="00F02E25"/>
    <w:rsid w:val="00F04079"/>
    <w:rsid w:val="00F04890"/>
    <w:rsid w:val="00F079D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5004C"/>
    <w:rsid w:val="00F51CBD"/>
    <w:rsid w:val="00F56975"/>
    <w:rsid w:val="00F6186E"/>
    <w:rsid w:val="00F626EC"/>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B7E89"/>
    <w:rsid w:val="00FC1489"/>
    <w:rsid w:val="00FC149C"/>
    <w:rsid w:val="00FC1A37"/>
    <w:rsid w:val="00FC1CA5"/>
    <w:rsid w:val="00FC65C6"/>
    <w:rsid w:val="00FC7890"/>
    <w:rsid w:val="00FD2C01"/>
    <w:rsid w:val="00FD3BB0"/>
    <w:rsid w:val="00FD4E7A"/>
    <w:rsid w:val="00FE18D8"/>
    <w:rsid w:val="00FE1D25"/>
    <w:rsid w:val="00FE416F"/>
    <w:rsid w:val="00FE45ED"/>
    <w:rsid w:val="00FE496D"/>
    <w:rsid w:val="00FF4126"/>
    <w:rsid w:val="00FF754B"/>
    <w:rsid w:val="00FF7D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D878D"/>
  <w15:docId w15:val="{69FA360B-F082-0B4B-99D1-1820C253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467E"/>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 w:type="character" w:styleId="Nierozpoznanawzmianka">
    <w:name w:val="Unresolved Mention"/>
    <w:basedOn w:val="Domylnaczcionkaakapitu"/>
    <w:uiPriority w:val="99"/>
    <w:semiHidden/>
    <w:unhideWhenUsed/>
    <w:rsid w:val="00285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10787388">
      <w:bodyDiv w:val="1"/>
      <w:marLeft w:val="0"/>
      <w:marRight w:val="0"/>
      <w:marTop w:val="0"/>
      <w:marBottom w:val="0"/>
      <w:divBdr>
        <w:top w:val="none" w:sz="0" w:space="0" w:color="auto"/>
        <w:left w:val="none" w:sz="0" w:space="0" w:color="auto"/>
        <w:bottom w:val="none" w:sz="0" w:space="0" w:color="auto"/>
        <w:right w:val="none" w:sz="0" w:space="0" w:color="auto"/>
      </w:divBdr>
      <w:divsChild>
        <w:div w:id="1190142515">
          <w:marLeft w:val="0"/>
          <w:marRight w:val="0"/>
          <w:marTop w:val="0"/>
          <w:marBottom w:val="0"/>
          <w:divBdr>
            <w:top w:val="none" w:sz="0" w:space="0" w:color="auto"/>
            <w:left w:val="none" w:sz="0" w:space="0" w:color="auto"/>
            <w:bottom w:val="none" w:sz="0" w:space="0" w:color="auto"/>
            <w:right w:val="none" w:sz="0" w:space="0" w:color="auto"/>
          </w:divBdr>
          <w:divsChild>
            <w:div w:id="1136341234">
              <w:marLeft w:val="0"/>
              <w:marRight w:val="0"/>
              <w:marTop w:val="0"/>
              <w:marBottom w:val="0"/>
              <w:divBdr>
                <w:top w:val="none" w:sz="0" w:space="0" w:color="auto"/>
                <w:left w:val="none" w:sz="0" w:space="0" w:color="auto"/>
                <w:bottom w:val="none" w:sz="0" w:space="0" w:color="auto"/>
                <w:right w:val="none" w:sz="0" w:space="0" w:color="auto"/>
              </w:divBdr>
              <w:divsChild>
                <w:div w:id="702632775">
                  <w:marLeft w:val="0"/>
                  <w:marRight w:val="0"/>
                  <w:marTop w:val="0"/>
                  <w:marBottom w:val="0"/>
                  <w:divBdr>
                    <w:top w:val="none" w:sz="0" w:space="0" w:color="auto"/>
                    <w:left w:val="none" w:sz="0" w:space="0" w:color="auto"/>
                    <w:bottom w:val="none" w:sz="0" w:space="0" w:color="auto"/>
                    <w:right w:val="none" w:sz="0" w:space="0" w:color="auto"/>
                  </w:divBdr>
                  <w:divsChild>
                    <w:div w:id="1069620917">
                      <w:marLeft w:val="0"/>
                      <w:marRight w:val="0"/>
                      <w:marTop w:val="0"/>
                      <w:marBottom w:val="0"/>
                      <w:divBdr>
                        <w:top w:val="none" w:sz="0" w:space="0" w:color="auto"/>
                        <w:left w:val="none" w:sz="0" w:space="0" w:color="auto"/>
                        <w:bottom w:val="none" w:sz="0" w:space="0" w:color="auto"/>
                        <w:right w:val="none" w:sz="0" w:space="0" w:color="auto"/>
                      </w:divBdr>
                    </w:div>
                  </w:divsChild>
                </w:div>
                <w:div w:id="980964090">
                  <w:marLeft w:val="0"/>
                  <w:marRight w:val="0"/>
                  <w:marTop w:val="0"/>
                  <w:marBottom w:val="0"/>
                  <w:divBdr>
                    <w:top w:val="none" w:sz="0" w:space="0" w:color="auto"/>
                    <w:left w:val="none" w:sz="0" w:space="0" w:color="auto"/>
                    <w:bottom w:val="none" w:sz="0" w:space="0" w:color="auto"/>
                    <w:right w:val="none" w:sz="0" w:space="0" w:color="auto"/>
                  </w:divBdr>
                  <w:divsChild>
                    <w:div w:id="1637181842">
                      <w:marLeft w:val="0"/>
                      <w:marRight w:val="0"/>
                      <w:marTop w:val="0"/>
                      <w:marBottom w:val="0"/>
                      <w:divBdr>
                        <w:top w:val="none" w:sz="0" w:space="0" w:color="auto"/>
                        <w:left w:val="none" w:sz="0" w:space="0" w:color="auto"/>
                        <w:bottom w:val="none" w:sz="0" w:space="0" w:color="auto"/>
                        <w:right w:val="none" w:sz="0" w:space="0" w:color="auto"/>
                      </w:divBdr>
                    </w:div>
                  </w:divsChild>
                </w:div>
                <w:div w:id="1561090843">
                  <w:marLeft w:val="0"/>
                  <w:marRight w:val="0"/>
                  <w:marTop w:val="0"/>
                  <w:marBottom w:val="0"/>
                  <w:divBdr>
                    <w:top w:val="none" w:sz="0" w:space="0" w:color="auto"/>
                    <w:left w:val="none" w:sz="0" w:space="0" w:color="auto"/>
                    <w:bottom w:val="none" w:sz="0" w:space="0" w:color="auto"/>
                    <w:right w:val="none" w:sz="0" w:space="0" w:color="auto"/>
                  </w:divBdr>
                  <w:divsChild>
                    <w:div w:id="1809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61866327">
      <w:bodyDiv w:val="1"/>
      <w:marLeft w:val="0"/>
      <w:marRight w:val="0"/>
      <w:marTop w:val="0"/>
      <w:marBottom w:val="0"/>
      <w:divBdr>
        <w:top w:val="none" w:sz="0" w:space="0" w:color="auto"/>
        <w:left w:val="none" w:sz="0" w:space="0" w:color="auto"/>
        <w:bottom w:val="none" w:sz="0" w:space="0" w:color="auto"/>
        <w:right w:val="none" w:sz="0" w:space="0" w:color="auto"/>
      </w:divBdr>
      <w:divsChild>
        <w:div w:id="869537104">
          <w:marLeft w:val="0"/>
          <w:marRight w:val="0"/>
          <w:marTop w:val="0"/>
          <w:marBottom w:val="0"/>
          <w:divBdr>
            <w:top w:val="none" w:sz="0" w:space="0" w:color="auto"/>
            <w:left w:val="none" w:sz="0" w:space="0" w:color="auto"/>
            <w:bottom w:val="none" w:sz="0" w:space="0" w:color="auto"/>
            <w:right w:val="none" w:sz="0" w:space="0" w:color="auto"/>
          </w:divBdr>
          <w:divsChild>
            <w:div w:id="1104569529">
              <w:marLeft w:val="0"/>
              <w:marRight w:val="0"/>
              <w:marTop w:val="0"/>
              <w:marBottom w:val="0"/>
              <w:divBdr>
                <w:top w:val="none" w:sz="0" w:space="0" w:color="auto"/>
                <w:left w:val="none" w:sz="0" w:space="0" w:color="auto"/>
                <w:bottom w:val="none" w:sz="0" w:space="0" w:color="auto"/>
                <w:right w:val="none" w:sz="0" w:space="0" w:color="auto"/>
              </w:divBdr>
              <w:divsChild>
                <w:div w:id="12003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39133266">
      <w:bodyDiv w:val="1"/>
      <w:marLeft w:val="0"/>
      <w:marRight w:val="0"/>
      <w:marTop w:val="0"/>
      <w:marBottom w:val="0"/>
      <w:divBdr>
        <w:top w:val="none" w:sz="0" w:space="0" w:color="auto"/>
        <w:left w:val="none" w:sz="0" w:space="0" w:color="auto"/>
        <w:bottom w:val="none" w:sz="0" w:space="0" w:color="auto"/>
        <w:right w:val="none" w:sz="0" w:space="0" w:color="auto"/>
      </w:divBdr>
      <w:divsChild>
        <w:div w:id="1356692771">
          <w:marLeft w:val="0"/>
          <w:marRight w:val="0"/>
          <w:marTop w:val="0"/>
          <w:marBottom w:val="0"/>
          <w:divBdr>
            <w:top w:val="none" w:sz="0" w:space="0" w:color="auto"/>
            <w:left w:val="none" w:sz="0" w:space="0" w:color="auto"/>
            <w:bottom w:val="none" w:sz="0" w:space="0" w:color="auto"/>
            <w:right w:val="none" w:sz="0" w:space="0" w:color="auto"/>
          </w:divBdr>
          <w:divsChild>
            <w:div w:id="1063677878">
              <w:marLeft w:val="0"/>
              <w:marRight w:val="0"/>
              <w:marTop w:val="0"/>
              <w:marBottom w:val="0"/>
              <w:divBdr>
                <w:top w:val="none" w:sz="0" w:space="0" w:color="auto"/>
                <w:left w:val="none" w:sz="0" w:space="0" w:color="auto"/>
                <w:bottom w:val="none" w:sz="0" w:space="0" w:color="auto"/>
                <w:right w:val="none" w:sz="0" w:space="0" w:color="auto"/>
              </w:divBdr>
              <w:divsChild>
                <w:div w:id="6091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mailto:fundusze@siemien.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administrator@siemien.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2.jpeg"/><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ezamowienia.gov.pl/mp-client/tenders/ocds-148610-b249cc24-1d04-11ef-a7c1-72acb4a2af8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b249cc24-1d04-11ef-a7c1-72acb4a2af8f" TargetMode="External"/><Relationship Id="rId14" Type="http://schemas.openxmlformats.org/officeDocument/2006/relationships/hyperlink" Target="https://sip.lex.pl/" TargetMode="External"/><Relationship Id="rId22" Type="http://schemas.openxmlformats.org/officeDocument/2006/relationships/image" Target="media/image1.jpeg"/><Relationship Id="rId27" Type="http://schemas.openxmlformats.org/officeDocument/2006/relationships/image" Target="media/image6.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31</Pages>
  <Words>11694</Words>
  <Characters>70167</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66</cp:revision>
  <cp:lastPrinted>2024-05-21T08:54:00Z</cp:lastPrinted>
  <dcterms:created xsi:type="dcterms:W3CDTF">2022-08-16T06:51:00Z</dcterms:created>
  <dcterms:modified xsi:type="dcterms:W3CDTF">2024-05-28T16:30:00Z</dcterms:modified>
</cp:coreProperties>
</file>